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5EAC" w:rsidRDefault="00EB5EAC" w:rsidP="00EB5EAC">
      <w:pPr>
        <w:tabs>
          <w:tab w:val="left" w:pos="195"/>
          <w:tab w:val="center" w:pos="4818"/>
        </w:tabs>
        <w:spacing w:after="0" w:line="240" w:lineRule="auto"/>
        <w:jc w:val="right"/>
        <w:rPr>
          <w:rFonts w:ascii="Times New Roman" w:hAnsi="Times New Roman"/>
          <w:sz w:val="24"/>
          <w:szCs w:val="24"/>
          <w:lang w:val="ru-RU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  <w:lang w:val="ru-RU"/>
        </w:rPr>
        <w:t>2.1.13.</w:t>
      </w:r>
    </w:p>
    <w:p w:rsidR="00985B1D" w:rsidRPr="00D035BE" w:rsidRDefault="00985B1D" w:rsidP="00985B1D">
      <w:pPr>
        <w:tabs>
          <w:tab w:val="left" w:pos="195"/>
          <w:tab w:val="center" w:pos="4818"/>
        </w:tabs>
        <w:spacing w:after="0" w:line="240" w:lineRule="auto"/>
        <w:jc w:val="center"/>
        <w:rPr>
          <w:rFonts w:ascii="Times New Roman" w:hAnsi="Times New Roman"/>
          <w:i/>
          <w:sz w:val="24"/>
          <w:szCs w:val="24"/>
          <w:lang w:val="ru-RU"/>
        </w:rPr>
      </w:pPr>
      <w:r w:rsidRPr="00D035BE">
        <w:rPr>
          <w:rFonts w:ascii="Times New Roman" w:hAnsi="Times New Roman"/>
          <w:sz w:val="24"/>
          <w:szCs w:val="24"/>
          <w:lang w:val="ru-RU"/>
        </w:rPr>
        <w:t>Муниципальное бюджетное общеобразовательное учреждение</w:t>
      </w:r>
    </w:p>
    <w:p w:rsidR="00985B1D" w:rsidRPr="00D035BE" w:rsidRDefault="00985B1D" w:rsidP="00985B1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  <w:r w:rsidRPr="00D035BE">
        <w:rPr>
          <w:rFonts w:ascii="Times New Roman" w:hAnsi="Times New Roman"/>
          <w:sz w:val="24"/>
          <w:szCs w:val="24"/>
          <w:lang w:val="ru-RU"/>
        </w:rPr>
        <w:t>«</w:t>
      </w:r>
      <w:proofErr w:type="spellStart"/>
      <w:r w:rsidRPr="00D035BE">
        <w:rPr>
          <w:rFonts w:ascii="Times New Roman" w:hAnsi="Times New Roman"/>
          <w:sz w:val="24"/>
          <w:szCs w:val="24"/>
          <w:lang w:val="ru-RU"/>
        </w:rPr>
        <w:t>Кузембетьевская</w:t>
      </w:r>
      <w:proofErr w:type="spellEnd"/>
      <w:r w:rsidRPr="00D035BE">
        <w:rPr>
          <w:rFonts w:ascii="Times New Roman" w:hAnsi="Times New Roman"/>
          <w:sz w:val="24"/>
          <w:szCs w:val="24"/>
          <w:lang w:val="ru-RU"/>
        </w:rPr>
        <w:t xml:space="preserve"> средняя общеобразовательная школа </w:t>
      </w:r>
      <w:proofErr w:type="spellStart"/>
      <w:r w:rsidRPr="00D035BE">
        <w:rPr>
          <w:rFonts w:ascii="Times New Roman" w:hAnsi="Times New Roman"/>
          <w:sz w:val="24"/>
          <w:szCs w:val="24"/>
          <w:lang w:val="ru-RU"/>
        </w:rPr>
        <w:t>им.Х.Г.Хусаинова</w:t>
      </w:r>
      <w:proofErr w:type="spellEnd"/>
      <w:r w:rsidRPr="00D035BE">
        <w:rPr>
          <w:rFonts w:ascii="Times New Roman" w:hAnsi="Times New Roman"/>
          <w:sz w:val="24"/>
          <w:szCs w:val="24"/>
          <w:lang w:val="ru-RU"/>
        </w:rPr>
        <w:t>»</w:t>
      </w:r>
    </w:p>
    <w:p w:rsidR="00985B1D" w:rsidRPr="00D035BE" w:rsidRDefault="00985B1D" w:rsidP="00985B1D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  <w:lang w:val="ru-RU"/>
        </w:rPr>
      </w:pPr>
      <w:proofErr w:type="spellStart"/>
      <w:r w:rsidRPr="00D035BE">
        <w:rPr>
          <w:rFonts w:ascii="Times New Roman" w:hAnsi="Times New Roman"/>
          <w:sz w:val="24"/>
          <w:szCs w:val="24"/>
          <w:lang w:val="ru-RU"/>
        </w:rPr>
        <w:t>Мензелинского</w:t>
      </w:r>
      <w:proofErr w:type="spellEnd"/>
      <w:r w:rsidRPr="00D035BE">
        <w:rPr>
          <w:rFonts w:ascii="Times New Roman" w:hAnsi="Times New Roman"/>
          <w:sz w:val="24"/>
          <w:szCs w:val="24"/>
          <w:lang w:val="ru-RU"/>
        </w:rPr>
        <w:t xml:space="preserve"> муниципального района  </w:t>
      </w:r>
    </w:p>
    <w:p w:rsidR="00985B1D" w:rsidRPr="00D035BE" w:rsidRDefault="00985B1D" w:rsidP="00985B1D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  <w:lang w:val="ru-RU"/>
        </w:rPr>
      </w:pPr>
      <w:r w:rsidRPr="00D035BE">
        <w:rPr>
          <w:rFonts w:ascii="Times New Roman" w:hAnsi="Times New Roman"/>
          <w:sz w:val="24"/>
          <w:szCs w:val="24"/>
          <w:lang w:val="ru-RU"/>
        </w:rPr>
        <w:t>Республики Татарстан</w:t>
      </w:r>
    </w:p>
    <w:p w:rsidR="00985B1D" w:rsidRPr="00A0172B" w:rsidRDefault="00985B1D" w:rsidP="00985B1D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85B1D" w:rsidRPr="00A0172B" w:rsidRDefault="00985B1D" w:rsidP="00985B1D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85B1D" w:rsidRPr="00A0172B" w:rsidRDefault="00985B1D" w:rsidP="00985B1D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85B1D" w:rsidRPr="00A0172B" w:rsidRDefault="00985B1D" w:rsidP="00985B1D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85B1D" w:rsidRPr="00A0172B" w:rsidRDefault="00985B1D" w:rsidP="00985B1D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85B1D" w:rsidRPr="00A0172B" w:rsidRDefault="00985B1D" w:rsidP="00985B1D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85B1D" w:rsidRPr="00A0172B" w:rsidRDefault="00985B1D" w:rsidP="00985B1D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85B1D" w:rsidRPr="00A0172B" w:rsidRDefault="00985B1D" w:rsidP="00985B1D">
      <w:pPr>
        <w:jc w:val="center"/>
        <w:rPr>
          <w:rFonts w:ascii="Times New Roman" w:hAnsi="Times New Roman" w:cs="Times New Roman"/>
          <w:sz w:val="36"/>
          <w:szCs w:val="36"/>
          <w:lang w:val="ru-RU"/>
        </w:rPr>
      </w:pPr>
    </w:p>
    <w:p w:rsidR="00985B1D" w:rsidRDefault="00985B1D" w:rsidP="00985B1D">
      <w:pPr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  <w:r w:rsidRPr="00E60369">
        <w:rPr>
          <w:rFonts w:ascii="Times New Roman" w:hAnsi="Times New Roman" w:cs="Times New Roman"/>
          <w:b/>
          <w:sz w:val="36"/>
          <w:szCs w:val="36"/>
          <w:lang w:val="ru-RU"/>
        </w:rPr>
        <w:t>Рабочая программа</w:t>
      </w:r>
    </w:p>
    <w:p w:rsidR="00985B1D" w:rsidRPr="00985B1D" w:rsidRDefault="00985B1D" w:rsidP="00985B1D">
      <w:pPr>
        <w:autoSpaceDE w:val="0"/>
        <w:autoSpaceDN w:val="0"/>
        <w:spacing w:before="310" w:after="0" w:line="230" w:lineRule="auto"/>
        <w:jc w:val="center"/>
        <w:rPr>
          <w:lang w:val="ru-RU"/>
        </w:rPr>
      </w:pPr>
      <w:r w:rsidRPr="00985B1D">
        <w:rPr>
          <w:rFonts w:ascii="Times New Roman" w:eastAsia="Times New Roman" w:hAnsi="Times New Roman"/>
          <w:b/>
          <w:color w:val="000000"/>
          <w:sz w:val="24"/>
          <w:lang w:val="ru-RU"/>
        </w:rPr>
        <w:t>(</w:t>
      </w:r>
      <w:r>
        <w:rPr>
          <w:rFonts w:ascii="Times New Roman" w:eastAsia="Times New Roman" w:hAnsi="Times New Roman"/>
          <w:b/>
          <w:color w:val="000000"/>
          <w:sz w:val="24"/>
        </w:rPr>
        <w:t>ID</w:t>
      </w:r>
      <w:r w:rsidRPr="00985B1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5056594)</w:t>
      </w:r>
    </w:p>
    <w:p w:rsidR="00985B1D" w:rsidRPr="00A0172B" w:rsidRDefault="00985B1D" w:rsidP="00985B1D">
      <w:pPr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  <w:r w:rsidRPr="00A0172B">
        <w:rPr>
          <w:rFonts w:ascii="Times New Roman" w:hAnsi="Times New Roman" w:cs="Times New Roman"/>
          <w:b/>
          <w:sz w:val="36"/>
          <w:szCs w:val="36"/>
          <w:lang w:val="ru-RU"/>
        </w:rPr>
        <w:t xml:space="preserve">по </w:t>
      </w:r>
      <w:r w:rsidR="00171A57">
        <w:rPr>
          <w:rFonts w:ascii="Times New Roman" w:hAnsi="Times New Roman" w:cs="Times New Roman"/>
          <w:b/>
          <w:sz w:val="36"/>
          <w:szCs w:val="36"/>
          <w:lang w:val="ru-RU"/>
        </w:rPr>
        <w:t>физической культуре</w:t>
      </w:r>
    </w:p>
    <w:p w:rsidR="00985B1D" w:rsidRPr="00985B1D" w:rsidRDefault="00985B1D" w:rsidP="00985B1D">
      <w:pPr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  <w:r w:rsidRPr="00985B1D">
        <w:rPr>
          <w:rFonts w:ascii="Times New Roman" w:hAnsi="Times New Roman" w:cs="Times New Roman"/>
          <w:sz w:val="36"/>
          <w:szCs w:val="36"/>
          <w:lang w:val="ru-RU"/>
        </w:rPr>
        <w:t xml:space="preserve">Уровень образования: </w:t>
      </w:r>
      <w:r w:rsidRPr="00985B1D">
        <w:rPr>
          <w:rFonts w:ascii="Times New Roman" w:hAnsi="Times New Roman" w:cs="Times New Roman"/>
          <w:b/>
          <w:sz w:val="36"/>
          <w:szCs w:val="36"/>
          <w:lang w:val="ru-RU"/>
        </w:rPr>
        <w:t>начальное общее образование</w:t>
      </w:r>
    </w:p>
    <w:p w:rsidR="00985B1D" w:rsidRPr="00985B1D" w:rsidRDefault="00985B1D" w:rsidP="00985B1D">
      <w:pPr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</w:p>
    <w:p w:rsidR="00304B20" w:rsidRPr="00985B1D" w:rsidRDefault="00304B20">
      <w:pPr>
        <w:autoSpaceDE w:val="0"/>
        <w:autoSpaceDN w:val="0"/>
        <w:spacing w:after="78" w:line="220" w:lineRule="exact"/>
        <w:rPr>
          <w:lang w:val="ru-RU"/>
        </w:rPr>
      </w:pPr>
    </w:p>
    <w:p w:rsidR="00985B1D" w:rsidRDefault="00985B1D">
      <w:pPr>
        <w:autoSpaceDE w:val="0"/>
        <w:autoSpaceDN w:val="0"/>
        <w:spacing w:before="310"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985B1D" w:rsidRDefault="00985B1D">
      <w:pPr>
        <w:autoSpaceDE w:val="0"/>
        <w:autoSpaceDN w:val="0"/>
        <w:spacing w:before="310"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985B1D" w:rsidRDefault="00985B1D">
      <w:pPr>
        <w:autoSpaceDE w:val="0"/>
        <w:autoSpaceDN w:val="0"/>
        <w:spacing w:before="310"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985B1D" w:rsidRDefault="00985B1D">
      <w:pPr>
        <w:autoSpaceDE w:val="0"/>
        <w:autoSpaceDN w:val="0"/>
        <w:spacing w:before="310"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985B1D" w:rsidRDefault="00985B1D">
      <w:pPr>
        <w:autoSpaceDE w:val="0"/>
        <w:autoSpaceDN w:val="0"/>
        <w:spacing w:before="310"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304B20" w:rsidRPr="00985B1D" w:rsidRDefault="00304B20">
      <w:pPr>
        <w:rPr>
          <w:lang w:val="ru-RU"/>
        </w:rPr>
        <w:sectPr w:rsidR="00304B20" w:rsidRPr="00985B1D">
          <w:pgSz w:w="11900" w:h="16840"/>
          <w:pgMar w:top="298" w:right="1440" w:bottom="836" w:left="1440" w:header="720" w:footer="720" w:gutter="0"/>
          <w:cols w:space="720" w:equalWidth="0">
            <w:col w:w="9020" w:space="0"/>
          </w:cols>
          <w:docGrid w:linePitch="360"/>
        </w:sectPr>
      </w:pPr>
    </w:p>
    <w:p w:rsidR="00304B20" w:rsidRPr="00985B1D" w:rsidRDefault="00304B20">
      <w:pPr>
        <w:autoSpaceDE w:val="0"/>
        <w:autoSpaceDN w:val="0"/>
        <w:spacing w:after="78" w:line="220" w:lineRule="exact"/>
        <w:rPr>
          <w:lang w:val="ru-RU"/>
        </w:rPr>
      </w:pPr>
    </w:p>
    <w:p w:rsidR="00304B20" w:rsidRPr="00985B1D" w:rsidRDefault="000C282D">
      <w:pPr>
        <w:autoSpaceDE w:val="0"/>
        <w:autoSpaceDN w:val="0"/>
        <w:spacing w:after="0" w:line="230" w:lineRule="auto"/>
        <w:rPr>
          <w:lang w:val="ru-RU"/>
        </w:rPr>
      </w:pPr>
      <w:r w:rsidRPr="00985B1D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304B20" w:rsidRPr="00985B1D" w:rsidRDefault="000C282D">
      <w:pPr>
        <w:autoSpaceDE w:val="0"/>
        <w:autoSpaceDN w:val="0"/>
        <w:spacing w:before="346" w:after="0" w:line="281" w:lineRule="auto"/>
        <w:ind w:firstLine="180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начального общего образования по физической культуре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а также на основе характеристики планируемых результатов духовно-</w:t>
      </w:r>
      <w:r w:rsidRPr="00985B1D">
        <w:rPr>
          <w:lang w:val="ru-RU"/>
        </w:rPr>
        <w:br/>
      </w: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нравственного развития, воспитания и социализации обучающихся, представленной в Примерной программе воспитания (одобрена решением ФУМО от 02.06.2020 г.).</w:t>
      </w:r>
    </w:p>
    <w:p w:rsidR="00304B20" w:rsidRPr="00985B1D" w:rsidRDefault="000C282D">
      <w:pPr>
        <w:autoSpaceDE w:val="0"/>
        <w:autoSpaceDN w:val="0"/>
        <w:spacing w:before="70" w:after="0" w:line="283" w:lineRule="auto"/>
        <w:ind w:firstLine="180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 xml:space="preserve">При создании программы учитывались потребности современного российского общества в воспитании здорового поколения, государственная политика с национальными целями увеличения продолжительности жизни граждан России и научная теория физической культуры, представляющая закономерности двигательной деятельности человека. Здоровье закладывается в детстве, и </w:t>
      </w:r>
      <w:r w:rsidRPr="00985B1D">
        <w:rPr>
          <w:lang w:val="ru-RU"/>
        </w:rPr>
        <w:br/>
      </w: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качественное образование в части физического воспитания, физической культуры детей дошкольного и начального возраста определяет образ жизни на многие годы.</w:t>
      </w:r>
    </w:p>
    <w:p w:rsidR="00304B20" w:rsidRPr="00985B1D" w:rsidRDefault="000C282D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985B1D">
        <w:rPr>
          <w:lang w:val="ru-RU"/>
        </w:rPr>
        <w:tab/>
      </w: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Основными составляющими в классификации физических упражнений по признаку исторически сложившихся систем физического воспитания являются гимнастика, игры, туризм, спорт.</w:t>
      </w:r>
    </w:p>
    <w:p w:rsidR="00304B20" w:rsidRPr="00985B1D" w:rsidRDefault="000C282D">
      <w:pPr>
        <w:autoSpaceDE w:val="0"/>
        <w:autoSpaceDN w:val="0"/>
        <w:spacing w:before="70" w:after="0" w:line="288" w:lineRule="auto"/>
        <w:ind w:firstLine="180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 xml:space="preserve">По данной классификации физические упражнения делятся на четыре группы: 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движений; игровые упражнения, состоящие из естественных видов действий (бега, бросков и т.п.),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действия; туристические физические упражнения, включающие ходьбу, бег, прыжки, преодоление препятствий, ходьбу на лыжах, езду на велосипеде, греблю в естественных природных условиях, эффективность которых оценивается комплексным воздействием на организм и результативностью преодоления расстояния и препятствий на местности; спортивные упражнения объединяют ту группу действий, исполнение которых искусственно стандартизировано в соответствии с Единой всесоюзной </w:t>
      </w:r>
      <w:r w:rsidRPr="00985B1D">
        <w:rPr>
          <w:lang w:val="ru-RU"/>
        </w:rPr>
        <w:br/>
      </w: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спортивной классификацией и является предметом специализации для достижения максимальных спортивных результатов.</w:t>
      </w:r>
    </w:p>
    <w:p w:rsidR="00304B20" w:rsidRPr="00985B1D" w:rsidRDefault="000C282D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Основные предметные результаты по учебному предмету «Физическая культура» в соответствии с Федеральным государственным образовательным стандартом начального общего образования (далее— ФГОС НОО) должны обеспечивать умение использовать основные гимнастические упражнения для формирования и укрепления здоровья, физического развития, физического совершенствования, повышения физической и умственной работоспособности.</w:t>
      </w:r>
    </w:p>
    <w:p w:rsidR="00304B20" w:rsidRPr="00985B1D" w:rsidRDefault="000C282D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В программе отведено особое место упражнениям основной гимнастики и играм с использованием гимнастических упражнений. Овладение жизненно важными навыками гимнастики позволяет решить задачу овладения жизненно важными навыками плавания. Программа включает упражнения для развития гибкости и координации, эффективность развития которых приходится на возрастной период начальной школы. Целенаправленные физические упражнения позволяют избирательно и значительно их развить.</w:t>
      </w:r>
    </w:p>
    <w:p w:rsidR="00304B20" w:rsidRPr="00985B1D" w:rsidRDefault="000C282D">
      <w:pPr>
        <w:autoSpaceDE w:val="0"/>
        <w:autoSpaceDN w:val="0"/>
        <w:spacing w:before="70" w:after="0"/>
        <w:ind w:right="576" w:firstLine="180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Программа обеспечивает «</w:t>
      </w:r>
      <w:proofErr w:type="spellStart"/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 xml:space="preserve"> общих представлений о физической культуре и спорте, физической активности, физических качествах, жизненно важных прикладных умениях и навыках, основных физических упражнениях (гимнастических, игровых, туристических и спортивных)».</w:t>
      </w:r>
    </w:p>
    <w:p w:rsidR="00304B20" w:rsidRPr="00985B1D" w:rsidRDefault="000C282D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985B1D">
        <w:rPr>
          <w:lang w:val="ru-RU"/>
        </w:rPr>
        <w:tab/>
      </w: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Освоение программы обеспечивает выполнение обучающимися нормативов Всероссийского физкультурно-спортивного комплекса ГТО и другие предметные результаты ФГОС НОО, а также</w:t>
      </w:r>
    </w:p>
    <w:p w:rsidR="00304B20" w:rsidRPr="00985B1D" w:rsidRDefault="00304B20">
      <w:pPr>
        <w:rPr>
          <w:lang w:val="ru-RU"/>
        </w:rPr>
        <w:sectPr w:rsidR="00304B20" w:rsidRPr="00985B1D">
          <w:pgSz w:w="11900" w:h="16840"/>
          <w:pgMar w:top="298" w:right="634" w:bottom="290" w:left="666" w:header="720" w:footer="720" w:gutter="0"/>
          <w:cols w:space="720" w:equalWidth="0">
            <w:col w:w="10600" w:space="0"/>
          </w:cols>
          <w:docGrid w:linePitch="360"/>
        </w:sectPr>
      </w:pPr>
    </w:p>
    <w:p w:rsidR="00304B20" w:rsidRPr="00985B1D" w:rsidRDefault="00304B20">
      <w:pPr>
        <w:autoSpaceDE w:val="0"/>
        <w:autoSpaceDN w:val="0"/>
        <w:spacing w:after="96" w:line="220" w:lineRule="exact"/>
        <w:rPr>
          <w:lang w:val="ru-RU"/>
        </w:rPr>
      </w:pPr>
    </w:p>
    <w:p w:rsidR="00304B20" w:rsidRPr="00985B1D" w:rsidRDefault="000C282D">
      <w:pPr>
        <w:autoSpaceDE w:val="0"/>
        <w:autoSpaceDN w:val="0"/>
        <w:spacing w:after="0" w:line="271" w:lineRule="auto"/>
        <w:ind w:right="432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позволяет решить воспитательные задачи, изложенные в примерной программе воспитания, одобренной решением федерального учебно-методического объединения по общему образованию (протокол от 2 июня 2020 года № 2/20).</w:t>
      </w:r>
    </w:p>
    <w:p w:rsidR="00304B20" w:rsidRPr="00985B1D" w:rsidRDefault="000C282D">
      <w:pPr>
        <w:autoSpaceDE w:val="0"/>
        <w:autoSpaceDN w:val="0"/>
        <w:spacing w:before="70" w:after="0" w:line="288" w:lineRule="auto"/>
        <w:ind w:firstLine="180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 xml:space="preserve">Согласно своему назначению примерная рабочая программа является ориентиром для составления рабочих программ образовательных учреждений: она даёт представление о целях, общей стратегии обучения, воспитания и развития обучающихся в рамках учебного предмета «Физическая культура»; устанавливает обязательное предметное содержание, предусматривает распределение его по классам и структурирование по разделам и темам курса, определяет количественные и качественные характеристики содержания; даёт примерное распределение учебных часов по тематическим разделам и рекомендуемую последовательность их изучения с учётом </w:t>
      </w:r>
      <w:proofErr w:type="spellStart"/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межпредметных</w:t>
      </w:r>
      <w:proofErr w:type="spellEnd"/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proofErr w:type="spellStart"/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внутрипредметных</w:t>
      </w:r>
      <w:proofErr w:type="spellEnd"/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 xml:space="preserve"> связей, логики учебного процесса, возрастных особенностей обучающихся; определяет возможности предмета для реализации требований к результатам освоения основной образовательной программы начального общего образования, а также требований к результатам обучения физической культуре на уровне целей изучения предмета и основных видов учебно-познавательной деятельности / учебных действий ученика по освоению учебного содержания.</w:t>
      </w:r>
    </w:p>
    <w:p w:rsidR="00304B20" w:rsidRPr="00985B1D" w:rsidRDefault="000C282D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 xml:space="preserve">В программе нашли своё отражение: Поручение Президента Российской Федерации об обеспечении внесения в примерные основные образовательные программы дошкольного, начального общего, основного общего и среднего общего образования изменений, предусматривающих обязательное выполнение воспитанниками и учащимися упражнений основной гимнастики в целях их физического развития (с учётом ограничений, обусловленных состоянием здоровья); условия Концепции модернизации преподавания учебного предмета «Физическая культура» в образовательных </w:t>
      </w:r>
      <w:r w:rsidRPr="00985B1D">
        <w:rPr>
          <w:lang w:val="ru-RU"/>
        </w:rPr>
        <w:br/>
      </w: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организациях Российской Федерации, реализующих основные общеобразовательные программы, научные и методологические подходы к изучению физической культуры в начальной школе.</w:t>
      </w:r>
    </w:p>
    <w:p w:rsidR="00304B20" w:rsidRPr="00985B1D" w:rsidRDefault="000C282D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985B1D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КУРСА «ФИЗИЧЕСКАЯ КУЛЬТУРА»</w:t>
      </w:r>
    </w:p>
    <w:p w:rsidR="00304B20" w:rsidRPr="00985B1D" w:rsidRDefault="000C282D">
      <w:pPr>
        <w:autoSpaceDE w:val="0"/>
        <w:autoSpaceDN w:val="0"/>
        <w:spacing w:before="190" w:after="0" w:line="286" w:lineRule="auto"/>
        <w:ind w:firstLine="180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Предметом обучения физической культуре в начальной школе является двигательная деятельность человека с общеразвивающей направленностью с использованием основных направлений физической культуры в классификации физических упражнений по признаку исторически сложившихся систем: гимнастика, игры, туризм, спорт — и упражнений по преимущественной целевой направленности их использования с учётом сенситивных периодов развития учащихся начальной школы. В процессе овладения этой деятельностью формируется костно-мышечная система, укрепляется здоровье, совершенствуются физические качества, осваиваются необходимые двигательные действия, активно развиваются мышление, творчество и самостоятельность.</w:t>
      </w:r>
    </w:p>
    <w:p w:rsidR="00304B20" w:rsidRPr="00985B1D" w:rsidRDefault="000C282D">
      <w:pPr>
        <w:autoSpaceDE w:val="0"/>
        <w:autoSpaceDN w:val="0"/>
        <w:spacing w:before="72" w:after="0" w:line="283" w:lineRule="auto"/>
        <w:ind w:firstLine="180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 xml:space="preserve">Учебный предмет «Физическая культура» обладает широкими возможностями в использовании форм, средств и методов обучения. Существенным компонентом содержания учебного </w:t>
      </w:r>
      <w:proofErr w:type="spellStart"/>
      <w:proofErr w:type="gramStart"/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предмета«</w:t>
      </w:r>
      <w:proofErr w:type="gramEnd"/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Физическая</w:t>
      </w:r>
      <w:proofErr w:type="spellEnd"/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 xml:space="preserve"> культура» является физическое воспитание граждан России. Учебный </w:t>
      </w:r>
      <w:proofErr w:type="spellStart"/>
      <w:proofErr w:type="gramStart"/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предмет«</w:t>
      </w:r>
      <w:proofErr w:type="gramEnd"/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Физическая</w:t>
      </w:r>
      <w:proofErr w:type="spellEnd"/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 xml:space="preserve"> культура» обогащает обучающихся системой знаний о сущности и общественном значении физической культуры и её влиянии на всестороннее развитие личности. Такие знания обеспечивают развитие гармоничной личности, мотивацию и способность обучающихся к различным видам деятельности, повышают их общую культуру.</w:t>
      </w:r>
    </w:p>
    <w:p w:rsidR="00304B20" w:rsidRPr="00985B1D" w:rsidRDefault="000C282D">
      <w:pPr>
        <w:autoSpaceDE w:val="0"/>
        <w:autoSpaceDN w:val="0"/>
        <w:spacing w:before="70" w:after="0" w:line="281" w:lineRule="auto"/>
        <w:ind w:right="576" w:firstLine="180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Программа основана на системе научных знаний о человеке, сущности физической культуры, общих закономерностях её функционирования и использования с целью всестороннего развития людей и направлена на формирование основ знаний в области физической культуры, культуры движений, воспитание устойчивых навыков выполнения основных двигательных действий, укрепление здоровья.</w:t>
      </w:r>
    </w:p>
    <w:p w:rsidR="00304B20" w:rsidRPr="00985B1D" w:rsidRDefault="000C282D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985B1D">
        <w:rPr>
          <w:lang w:val="ru-RU"/>
        </w:rPr>
        <w:tab/>
      </w: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В программе учтены приоритеты в обучении на уровне начального образования, изложенные в Концепции модернизации преподавания учебного предмета «Физическая культура» в</w:t>
      </w:r>
    </w:p>
    <w:p w:rsidR="00304B20" w:rsidRPr="00985B1D" w:rsidRDefault="00304B20">
      <w:pPr>
        <w:rPr>
          <w:lang w:val="ru-RU"/>
        </w:rPr>
        <w:sectPr w:rsidR="00304B20" w:rsidRPr="00985B1D">
          <w:pgSz w:w="11900" w:h="16840"/>
          <w:pgMar w:top="316" w:right="666" w:bottom="288" w:left="666" w:header="720" w:footer="720" w:gutter="0"/>
          <w:cols w:space="720" w:equalWidth="0">
            <w:col w:w="10568" w:space="0"/>
          </w:cols>
          <w:docGrid w:linePitch="360"/>
        </w:sectPr>
      </w:pPr>
    </w:p>
    <w:p w:rsidR="00304B20" w:rsidRPr="00985B1D" w:rsidRDefault="00304B20">
      <w:pPr>
        <w:autoSpaceDE w:val="0"/>
        <w:autoSpaceDN w:val="0"/>
        <w:spacing w:after="96" w:line="220" w:lineRule="exact"/>
        <w:rPr>
          <w:lang w:val="ru-RU"/>
        </w:rPr>
      </w:pPr>
    </w:p>
    <w:p w:rsidR="00304B20" w:rsidRPr="00985B1D" w:rsidRDefault="000C282D">
      <w:pPr>
        <w:autoSpaceDE w:val="0"/>
        <w:autoSpaceDN w:val="0"/>
        <w:spacing w:after="0" w:line="281" w:lineRule="auto"/>
        <w:ind w:right="432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образовательных организациях Российской Федерации, которые нашли отражение в содержании программы в части получения знаний и умений выполнения базовых упражнений гимнастики для правильного формирования опорно-двигательного аппарата, развития гибкости, координации, моторики; получения эмоционального удовлетворения от выполнения физических упражнений в игровой деятельности.</w:t>
      </w:r>
    </w:p>
    <w:p w:rsidR="00304B20" w:rsidRPr="00985B1D" w:rsidRDefault="000C282D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985B1D">
        <w:rPr>
          <w:lang w:val="ru-RU"/>
        </w:rPr>
        <w:tab/>
      </w: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 xml:space="preserve">Программа обеспечивает создание условий для высокого качества преподавания учебного </w:t>
      </w:r>
      <w:proofErr w:type="spellStart"/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предмета«Физическая</w:t>
      </w:r>
      <w:proofErr w:type="spellEnd"/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 xml:space="preserve"> культура» на уровне начального общего образования; выполнение требований, определённых статьёй 41 Федерального закона «Об образовании в Российской Федерации» «Охрана здоровья обучающихся», включая определение оптимальной учебной нагрузки, режима учебных занятий, создание условий для профилактики заболеваний и оздоровления обучающихся; </w:t>
      </w:r>
      <w:r w:rsidRPr="00985B1D">
        <w:rPr>
          <w:lang w:val="ru-RU"/>
        </w:rPr>
        <w:br/>
      </w: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 xml:space="preserve">способствует решению задач, определённых в Стратегии развития физической культуры и спорта в Российской Федерации на период до 2030 г. и Межотраслевой программе развития школьного спорта до 2024 г., и направлена на достижение национальных целей развития Российской Федерации, а именно: </w:t>
      </w:r>
      <w:r w:rsidRPr="00985B1D">
        <w:rPr>
          <w:lang w:val="ru-RU"/>
        </w:rPr>
        <w:br/>
      </w:r>
      <w:r w:rsidRPr="00985B1D">
        <w:rPr>
          <w:lang w:val="ru-RU"/>
        </w:rPr>
        <w:tab/>
      </w: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 xml:space="preserve">а) сохранение населения, здоровье и благополучие людей; </w:t>
      </w:r>
      <w:r w:rsidRPr="00985B1D">
        <w:rPr>
          <w:lang w:val="ru-RU"/>
        </w:rPr>
        <w:br/>
      </w:r>
      <w:r w:rsidRPr="00985B1D">
        <w:rPr>
          <w:lang w:val="ru-RU"/>
        </w:rPr>
        <w:tab/>
      </w: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б) создание возможностей для самореализации и развития талантов.</w:t>
      </w:r>
    </w:p>
    <w:p w:rsidR="00304B20" w:rsidRPr="00985B1D" w:rsidRDefault="000C282D">
      <w:pPr>
        <w:tabs>
          <w:tab w:val="left" w:pos="180"/>
        </w:tabs>
        <w:autoSpaceDE w:val="0"/>
        <w:autoSpaceDN w:val="0"/>
        <w:spacing w:before="70" w:after="0" w:line="262" w:lineRule="auto"/>
        <w:ind w:right="1296"/>
        <w:rPr>
          <w:lang w:val="ru-RU"/>
        </w:rPr>
      </w:pPr>
      <w:r w:rsidRPr="00985B1D">
        <w:rPr>
          <w:lang w:val="ru-RU"/>
        </w:rPr>
        <w:tab/>
      </w: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Программа разработана в соответствии с требованиями Федерального государственного образовательного стандарта начального общего образования.</w:t>
      </w:r>
    </w:p>
    <w:p w:rsidR="00304B20" w:rsidRPr="00985B1D" w:rsidRDefault="000C282D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В основе программы лежат представления об уникальности личности каждого учащегося начальной школы, индивидуальных возможностях каждого школьника и ученического сообщества в целом, профессиональных качествах учителей и управленческих команд системы образования, создающих условия для максимально полного обеспечения образовательных возможностей учащимся в рамках единого образовательного пространства Российской Федерации.</w:t>
      </w:r>
    </w:p>
    <w:p w:rsidR="00304B20" w:rsidRPr="00985B1D" w:rsidRDefault="000C282D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 xml:space="preserve">Ценностные ориентиры содержания программы направлены на воспитание творческих, </w:t>
      </w:r>
      <w:r w:rsidRPr="00985B1D">
        <w:rPr>
          <w:lang w:val="ru-RU"/>
        </w:rPr>
        <w:br/>
      </w: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компетентных и успешных граждан России, способных к активной самореализации в личной, общественной и профессиональной деятельности. Обучение по программе позволяет формировать у обучающихся установку на формирование, сохранение и укрепление здоровья; освоить умения, навыки ведения здорового и безопасного образа жизни; выполнить нормы ГТО.</w:t>
      </w:r>
    </w:p>
    <w:p w:rsidR="00304B20" w:rsidRPr="00985B1D" w:rsidRDefault="000C282D">
      <w:pPr>
        <w:autoSpaceDE w:val="0"/>
        <w:autoSpaceDN w:val="0"/>
        <w:spacing w:before="70" w:after="0" w:line="283" w:lineRule="auto"/>
        <w:ind w:right="144" w:firstLine="180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 xml:space="preserve">Содержание программы направлено на эффективное развитие физических качеств и способностей обучающихся начальной школы; на воспитание личностных качеств, включающих в себя готовность и способность к саморазвитию, самооценке, рефлексии, анализу; формирует творческое </w:t>
      </w:r>
      <w:r w:rsidRPr="00985B1D">
        <w:rPr>
          <w:lang w:val="ru-RU"/>
        </w:rPr>
        <w:br/>
      </w: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нестандартное мышление, инициативность, целеустремлённость; воспитывает этические чувства доброжелательности и эмоционально-нравственной отзывчивости, понимания и сопереживания чувствам других людей; учит взаимодействовать с окружающими людьми и работать в команде; проявлять лидерские качества.</w:t>
      </w:r>
    </w:p>
    <w:p w:rsidR="00304B20" w:rsidRPr="00985B1D" w:rsidRDefault="000C282D">
      <w:pPr>
        <w:autoSpaceDE w:val="0"/>
        <w:autoSpaceDN w:val="0"/>
        <w:spacing w:before="70" w:after="0"/>
        <w:ind w:firstLine="180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Содержание программы строится на принципах личностно-ориентированной, личностно-</w:t>
      </w:r>
      <w:r w:rsidRPr="00985B1D">
        <w:rPr>
          <w:lang w:val="ru-RU"/>
        </w:rPr>
        <w:br/>
      </w: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развивающей педагогики, которая определяет повышение внимания к культуре физического развития, ориентации физкультурно-спортивной деятельности на решение задач развития культуры движения, физическое воспитание.</w:t>
      </w:r>
    </w:p>
    <w:p w:rsidR="00304B20" w:rsidRPr="00985B1D" w:rsidRDefault="000C282D">
      <w:pPr>
        <w:autoSpaceDE w:val="0"/>
        <w:autoSpaceDN w:val="0"/>
        <w:spacing w:before="70" w:after="0" w:line="283" w:lineRule="auto"/>
        <w:ind w:firstLine="180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 xml:space="preserve">Важное значение в освоении программы уделено играм и игровым заданиям как простейшей форме физкультурно-спортивной деятельности. В программе используются сюжетные и импровизационно-творческие подвижные игры, рефлексивно-метафорические игры, игры на основе интеграции интеллектуального и двигательного компонентов. Игры повышают интерес к занятиям физической культурой, а также содействуют духовно-нравственному воспитанию обучающихся. Для </w:t>
      </w:r>
      <w:r w:rsidRPr="00985B1D">
        <w:rPr>
          <w:lang w:val="ru-RU"/>
        </w:rPr>
        <w:br/>
      </w: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ознакомления с видами спорта в программе используются спортивные эстафеты, спортивные упражнения и спортивные игровые задания. Для ознакомления с туристическими спортивными</w:t>
      </w:r>
    </w:p>
    <w:p w:rsidR="00304B20" w:rsidRPr="00985B1D" w:rsidRDefault="00304B20">
      <w:pPr>
        <w:rPr>
          <w:lang w:val="ru-RU"/>
        </w:rPr>
        <w:sectPr w:rsidR="00304B20" w:rsidRPr="00985B1D">
          <w:pgSz w:w="11900" w:h="16840"/>
          <w:pgMar w:top="316" w:right="666" w:bottom="408" w:left="666" w:header="720" w:footer="720" w:gutter="0"/>
          <w:cols w:space="720" w:equalWidth="0">
            <w:col w:w="10568" w:space="0"/>
          </w:cols>
          <w:docGrid w:linePitch="360"/>
        </w:sectPr>
      </w:pPr>
    </w:p>
    <w:p w:rsidR="00304B20" w:rsidRPr="00985B1D" w:rsidRDefault="00304B20">
      <w:pPr>
        <w:autoSpaceDE w:val="0"/>
        <w:autoSpaceDN w:val="0"/>
        <w:spacing w:after="66" w:line="220" w:lineRule="exact"/>
        <w:rPr>
          <w:lang w:val="ru-RU"/>
        </w:rPr>
      </w:pPr>
    </w:p>
    <w:p w:rsidR="00304B20" w:rsidRPr="00985B1D" w:rsidRDefault="000C282D">
      <w:pPr>
        <w:autoSpaceDE w:val="0"/>
        <w:autoSpaceDN w:val="0"/>
        <w:spacing w:after="0" w:line="262" w:lineRule="auto"/>
        <w:ind w:right="144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упражнениями в программе используются туристические спортивные игры. Содержание программы обеспечивает достаточный объём практико-ориентированных знаний и умений.</w:t>
      </w:r>
    </w:p>
    <w:p w:rsidR="00304B20" w:rsidRPr="00985B1D" w:rsidRDefault="000C282D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985B1D">
        <w:rPr>
          <w:lang w:val="ru-RU"/>
        </w:rPr>
        <w:tab/>
      </w: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 xml:space="preserve">В соответствии с ФГОС НОО содержание программы учебного предмета «Физическая </w:t>
      </w:r>
      <w:proofErr w:type="spellStart"/>
      <w:proofErr w:type="gramStart"/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культура»состоит</w:t>
      </w:r>
      <w:proofErr w:type="spellEnd"/>
      <w:proofErr w:type="gramEnd"/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 xml:space="preserve"> из следующих компонентов:</w:t>
      </w:r>
    </w:p>
    <w:p w:rsidR="00304B20" w:rsidRPr="00985B1D" w:rsidRDefault="000C282D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—  знания о физической культуре (информационный компонент деятельности);</w:t>
      </w:r>
    </w:p>
    <w:p w:rsidR="00304B20" w:rsidRPr="00985B1D" w:rsidRDefault="000C282D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—  способы физкультурной деятельности (</w:t>
      </w:r>
      <w:proofErr w:type="spellStart"/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операциональный</w:t>
      </w:r>
      <w:proofErr w:type="spellEnd"/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 xml:space="preserve"> компонент деятельности);</w:t>
      </w:r>
    </w:p>
    <w:p w:rsidR="00304B20" w:rsidRPr="00985B1D" w:rsidRDefault="000C282D">
      <w:pPr>
        <w:autoSpaceDE w:val="0"/>
        <w:autoSpaceDN w:val="0"/>
        <w:spacing w:before="238" w:after="0" w:line="271" w:lineRule="auto"/>
        <w:ind w:left="420" w:right="288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—  физическое совершенствование (мотивационно-процессуальный компонент деятельности), которое подразделяется на физкультурно-оздоровительную и спортивно-оздоровительную деятельность.</w:t>
      </w:r>
    </w:p>
    <w:p w:rsidR="00304B20" w:rsidRPr="00985B1D" w:rsidRDefault="000C282D">
      <w:pPr>
        <w:tabs>
          <w:tab w:val="left" w:pos="180"/>
        </w:tabs>
        <w:autoSpaceDE w:val="0"/>
        <w:autoSpaceDN w:val="0"/>
        <w:spacing w:before="180" w:after="0" w:line="286" w:lineRule="auto"/>
        <w:rPr>
          <w:lang w:val="ru-RU"/>
        </w:rPr>
      </w:pPr>
      <w:r w:rsidRPr="00985B1D">
        <w:rPr>
          <w:lang w:val="ru-RU"/>
        </w:rPr>
        <w:tab/>
      </w: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 xml:space="preserve">Концепция программы основана на следующих принципах: </w:t>
      </w:r>
      <w:r w:rsidRPr="00985B1D">
        <w:rPr>
          <w:lang w:val="ru-RU"/>
        </w:rPr>
        <w:br/>
      </w:r>
      <w:r w:rsidRPr="00985B1D">
        <w:rPr>
          <w:lang w:val="ru-RU"/>
        </w:rPr>
        <w:tab/>
      </w:r>
      <w:r w:rsidRPr="00985B1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Принцип систематичности и последовательности. </w:t>
      </w: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 xml:space="preserve">Принцип систематичности и </w:t>
      </w:r>
      <w:r w:rsidRPr="00985B1D">
        <w:rPr>
          <w:lang w:val="ru-RU"/>
        </w:rPr>
        <w:br/>
      </w: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 xml:space="preserve">последовательности предполагает регулярность занятий и систему чередования нагрузок с отдыхом, а также определённую последовательность занятий и взаимосвязь между различными сторонами их содержания. Учебный материал программы должен быть разделён на логически завершённые части, теоретическая база знаний подкрепляется практическими навыками. Особое внимание в программе уделяется повторяемости. Повторяются не только отдельные физические упражнения, но и </w:t>
      </w:r>
      <w:r w:rsidRPr="00985B1D">
        <w:rPr>
          <w:lang w:val="ru-RU"/>
        </w:rPr>
        <w:br/>
      </w: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последовательность их в занятиях. Также повторяется в определённых чертах и последовательность самих занятий на протяжении недельных, месячных и других циклов. Принцип систематичности и последовательности повышает эффективность динамики развития основных физических качеств младших школьников с учётом их сенситивного периода развития: гибкости, координации, быстроты.</w:t>
      </w:r>
    </w:p>
    <w:p w:rsidR="00304B20" w:rsidRPr="00985B1D" w:rsidRDefault="000C282D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985B1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Принципы непрерывности и цикличности. </w:t>
      </w: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Эти принципы выражают основные закономерности построения занятий в физическом воспитании. Они обеспечивает преемственность между занятиями, частоту и суммарную протяжённость их во времени. Кроме того, принцип непрерывности тесно связан с принципом системного чередования нагрузок и отдыха. Принцип цикличности заключается в повторяющейся последовательности занятий, что обеспечивает повышение тренированности, улучшает физическую подготовленность обучающегося.</w:t>
      </w:r>
    </w:p>
    <w:p w:rsidR="00304B20" w:rsidRPr="00985B1D" w:rsidRDefault="000C282D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985B1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Принцип возрастной адекватности направлений физического воспитания. </w:t>
      </w: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Программа учитывает возрастные и индивидуальные особенности детей младшего школьного возраста, что способствует гармоничному формированию двигательных умений и навыков.</w:t>
      </w:r>
    </w:p>
    <w:p w:rsidR="00304B20" w:rsidRPr="00985B1D" w:rsidRDefault="000C282D">
      <w:pPr>
        <w:autoSpaceDE w:val="0"/>
        <w:autoSpaceDN w:val="0"/>
        <w:spacing w:before="72" w:after="0" w:line="281" w:lineRule="auto"/>
        <w:ind w:firstLine="180"/>
        <w:rPr>
          <w:lang w:val="ru-RU"/>
        </w:rPr>
      </w:pPr>
      <w:r w:rsidRPr="00985B1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Принцип наглядности. </w:t>
      </w: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 xml:space="preserve">Наглядность обучения и воспитания предполагает как широкое </w:t>
      </w:r>
      <w:r w:rsidRPr="00985B1D">
        <w:rPr>
          <w:lang w:val="ru-RU"/>
        </w:rPr>
        <w:br/>
      </w: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использование зрительных ощущений, восприятия образов, так и постоянную опору на свидетельства всех других органов чувств, благодаря которым достигается непосредственный эффект от содержания программы. В процессе физического воспитания наглядность играет особенно важную роль, поскольку деятельность обучающихся носит в основном практический характер и имеет одной из своих специальных задач всестороннее развитие органов чувств.</w:t>
      </w:r>
    </w:p>
    <w:p w:rsidR="00304B20" w:rsidRPr="00985B1D" w:rsidRDefault="000C282D">
      <w:pPr>
        <w:autoSpaceDE w:val="0"/>
        <w:autoSpaceDN w:val="0"/>
        <w:spacing w:before="70" w:after="0" w:line="283" w:lineRule="auto"/>
        <w:ind w:firstLine="180"/>
        <w:rPr>
          <w:lang w:val="ru-RU"/>
        </w:rPr>
      </w:pPr>
      <w:r w:rsidRPr="00985B1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Принцип доступности и индивидуализации. </w:t>
      </w: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 xml:space="preserve">Принцип доступности и индивидуализации означает требование оптимального соответствия задач, средств и методов физического воспитания </w:t>
      </w:r>
      <w:r w:rsidRPr="00985B1D">
        <w:rPr>
          <w:lang w:val="ru-RU"/>
        </w:rPr>
        <w:br/>
      </w: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 xml:space="preserve">возможностям обучающихся. При реализации принципа доступности учитывается готовность обучающихся к освоению материала, выполнению той или иной физической нагрузки и определяется мера доступности задания. Готовность к выполнению заданий зависит от уровня физического и интеллектуального развития, а также от их субъективной установки, выражающейся в </w:t>
      </w:r>
      <w:r w:rsidRPr="00985B1D">
        <w:rPr>
          <w:lang w:val="ru-RU"/>
        </w:rPr>
        <w:br/>
      </w: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преднамеренном, целеустремлённом и волевом поведении обучающихся.</w:t>
      </w:r>
    </w:p>
    <w:p w:rsidR="00304B20" w:rsidRPr="00985B1D" w:rsidRDefault="000C282D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985B1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Принцип осознанности и активности. </w:t>
      </w: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Принцип осознанности и активности предполагает осмысленное отношение обучающихся к выполнению физических упражнений, осознание и последовательность техники выполнения упражнений (комплексов упражнений), техники дыхания,</w:t>
      </w:r>
    </w:p>
    <w:p w:rsidR="00304B20" w:rsidRPr="00985B1D" w:rsidRDefault="00304B20">
      <w:pPr>
        <w:rPr>
          <w:lang w:val="ru-RU"/>
        </w:rPr>
        <w:sectPr w:rsidR="00304B20" w:rsidRPr="00985B1D">
          <w:pgSz w:w="11900" w:h="16840"/>
          <w:pgMar w:top="286" w:right="680" w:bottom="332" w:left="666" w:header="720" w:footer="720" w:gutter="0"/>
          <w:cols w:space="720" w:equalWidth="0">
            <w:col w:w="10554" w:space="0"/>
          </w:cols>
          <w:docGrid w:linePitch="360"/>
        </w:sectPr>
      </w:pPr>
    </w:p>
    <w:p w:rsidR="00304B20" w:rsidRPr="00985B1D" w:rsidRDefault="00304B20">
      <w:pPr>
        <w:autoSpaceDE w:val="0"/>
        <w:autoSpaceDN w:val="0"/>
        <w:spacing w:after="66" w:line="220" w:lineRule="exact"/>
        <w:rPr>
          <w:lang w:val="ru-RU"/>
        </w:rPr>
      </w:pPr>
    </w:p>
    <w:p w:rsidR="00304B20" w:rsidRPr="00985B1D" w:rsidRDefault="000C282D">
      <w:pPr>
        <w:autoSpaceDE w:val="0"/>
        <w:autoSpaceDN w:val="0"/>
        <w:spacing w:after="0" w:line="230" w:lineRule="auto"/>
        <w:rPr>
          <w:lang w:val="ru-RU"/>
        </w:rPr>
      </w:pPr>
      <w:proofErr w:type="spellStart"/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дозированности</w:t>
      </w:r>
      <w:proofErr w:type="spellEnd"/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 xml:space="preserve"> объёма и интенсивности выполнения упражнений в соответствии с возможностями.</w:t>
      </w:r>
    </w:p>
    <w:p w:rsidR="00304B20" w:rsidRPr="00985B1D" w:rsidRDefault="000C282D">
      <w:pPr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Осознавая оздоровительное воздействие физических упражнений на организм, обучающиеся учатся самостоятельно и творчески решать двигательные задачи.</w:t>
      </w:r>
    </w:p>
    <w:p w:rsidR="00304B20" w:rsidRPr="00985B1D" w:rsidRDefault="000C282D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985B1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Принцип динамичности. </w:t>
      </w: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Принцип динамичности выражает общую тенденцию требований, предъявляемых к обучающимся в соответствии с программой, которая заключается в постановке и выполнении всё более трудных новых заданий, в постепенном нарастании объёма и интенсивности и связанных с ними нагрузок. Программой предусмотрено регулярное обновление заданий с общей тенденцией к росту физических нагрузок.</w:t>
      </w:r>
    </w:p>
    <w:p w:rsidR="00304B20" w:rsidRPr="00985B1D" w:rsidRDefault="000C282D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985B1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Принцип вариативности. </w:t>
      </w: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Принцип вариативности программы предполагает многообразие и гибкость используемых в программе форм, средств и методов обучения в зависимости от физического развития, индивидуальных особенностей и функциональных возможностей обучающихся, которые описаны в программе. Соблюдение этих принципов позволит обучающимся достичь наиболее эффективных результатов.</w:t>
      </w:r>
    </w:p>
    <w:p w:rsidR="00304B20" w:rsidRPr="00985B1D" w:rsidRDefault="000C282D">
      <w:pPr>
        <w:autoSpaceDE w:val="0"/>
        <w:autoSpaceDN w:val="0"/>
        <w:spacing w:before="70" w:after="0"/>
        <w:ind w:firstLine="180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Освоение программы предполагает соблюдение главных педагогических правил: от известного к неизвестному, от лёгкого к трудному, от простого к сложному. Планирование учебного материала рекомендуется в соответствии с постепенным освоением теоретических знаний, практических умений и навыков в учебной и самостоятельной физкультурной, оздоровительной деятельности.</w:t>
      </w:r>
    </w:p>
    <w:p w:rsidR="00304B20" w:rsidRPr="00985B1D" w:rsidRDefault="000C282D">
      <w:pPr>
        <w:autoSpaceDE w:val="0"/>
        <w:autoSpaceDN w:val="0"/>
        <w:spacing w:before="70" w:after="0"/>
        <w:ind w:right="576" w:firstLine="180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В основе программы лежит системно-</w:t>
      </w:r>
      <w:proofErr w:type="spellStart"/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деятельностный</w:t>
      </w:r>
      <w:proofErr w:type="spellEnd"/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 xml:space="preserve"> подход, целью которого является формирование у обучающихся полного представления о возможностях физической культуры. В содержании программы учитывается взаимосвязь изучаемых явлений и процессов, что позволит успешно достигнуть планируемых результатов — предметных, </w:t>
      </w:r>
      <w:proofErr w:type="spellStart"/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 xml:space="preserve"> и личностных.</w:t>
      </w:r>
    </w:p>
    <w:p w:rsidR="00304B20" w:rsidRPr="00985B1D" w:rsidRDefault="000C282D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985B1D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«ФИЗИЧЕСКАЯ КУЛЬТУРА»</w:t>
      </w:r>
    </w:p>
    <w:p w:rsidR="00304B20" w:rsidRPr="00985B1D" w:rsidRDefault="000C282D">
      <w:pPr>
        <w:autoSpaceDE w:val="0"/>
        <w:autoSpaceDN w:val="0"/>
        <w:spacing w:before="190" w:after="0"/>
        <w:ind w:firstLine="180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Цели изучения учебного предмета «Физическая культура» —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304B20" w:rsidRPr="00985B1D" w:rsidRDefault="000C282D">
      <w:pPr>
        <w:autoSpaceDE w:val="0"/>
        <w:autoSpaceDN w:val="0"/>
        <w:spacing w:before="70" w:after="0" w:line="271" w:lineRule="auto"/>
        <w:ind w:right="1008" w:firstLine="180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Цели и задачи программы обеспечивают результаты освоения основной образовательной программы начального общего образования по учебному предмету «Физическая культура» в соответствии с ФГОС НОО.</w:t>
      </w:r>
    </w:p>
    <w:p w:rsidR="00304B20" w:rsidRPr="00985B1D" w:rsidRDefault="000C282D">
      <w:pPr>
        <w:autoSpaceDE w:val="0"/>
        <w:autoSpaceDN w:val="0"/>
        <w:spacing w:before="70" w:after="0" w:line="283" w:lineRule="auto"/>
        <w:ind w:right="288" w:firstLine="180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К направлению первостепенной значимости при реализации образовательных функций учебного предмета «Физическая культура» традиционно относят формирование знаний основ физической культуры как науки области знаний о человеке, прикладных умениях и навыках, основанных на физических упражнениях для формирования и укрепления здоровья, физического развития и физического совершенствования, повышения физической и умственной работоспособности, и как одного из основных компонентов общей культуры человека.</w:t>
      </w:r>
    </w:p>
    <w:p w:rsidR="00304B20" w:rsidRPr="00985B1D" w:rsidRDefault="000C282D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985B1D">
        <w:rPr>
          <w:lang w:val="ru-RU"/>
        </w:rPr>
        <w:tab/>
      </w: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Используемые в образовательной деятельности технологии программы позволяют решать преемственно комплекс основных задач физической культуры на всех уровнях общего образования.</w:t>
      </w:r>
    </w:p>
    <w:p w:rsidR="00304B20" w:rsidRPr="00985B1D" w:rsidRDefault="000C282D">
      <w:pPr>
        <w:autoSpaceDE w:val="0"/>
        <w:autoSpaceDN w:val="0"/>
        <w:spacing w:before="70" w:after="0"/>
        <w:ind w:firstLine="180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В содержании программы учтены основные направления развития познавательной активности человека, включая знания о природе (медико-биологические основы деятельности), знания о человеке (психолого-педагогические основы деятельности), знания об обществе (историко-социологические основы деятельности).</w:t>
      </w:r>
    </w:p>
    <w:p w:rsidR="00304B20" w:rsidRPr="00985B1D" w:rsidRDefault="000C282D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 xml:space="preserve">Задача учебного предмета состоит в формировании системы физкультурных знаний, жизненно важных прикладных умений и навыков, основанных на физических упражнениях для укрепления здоровья (физического, социального и психологического), освоении упражнений основной </w:t>
      </w:r>
      <w:r w:rsidRPr="00985B1D">
        <w:rPr>
          <w:lang w:val="ru-RU"/>
        </w:rPr>
        <w:br/>
      </w: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 xml:space="preserve">гимнастики, плавания как жизненно важных навыков человека; овладение умениями организовывать </w:t>
      </w:r>
      <w:proofErr w:type="spellStart"/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здоровьесберегающую</w:t>
      </w:r>
      <w:proofErr w:type="spellEnd"/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 xml:space="preserve"> жизнедеятельность (распорядок дня, утренняя гимнастика, гимнастические</w:t>
      </w:r>
    </w:p>
    <w:p w:rsidR="00304B20" w:rsidRPr="00985B1D" w:rsidRDefault="00304B20">
      <w:pPr>
        <w:rPr>
          <w:lang w:val="ru-RU"/>
        </w:rPr>
        <w:sectPr w:rsidR="00304B20" w:rsidRPr="00985B1D">
          <w:pgSz w:w="11900" w:h="16840"/>
          <w:pgMar w:top="286" w:right="668" w:bottom="318" w:left="666" w:header="720" w:footer="720" w:gutter="0"/>
          <w:cols w:space="720" w:equalWidth="0">
            <w:col w:w="10566" w:space="0"/>
          </w:cols>
          <w:docGrid w:linePitch="360"/>
        </w:sectPr>
      </w:pPr>
    </w:p>
    <w:p w:rsidR="00304B20" w:rsidRPr="00985B1D" w:rsidRDefault="00304B20">
      <w:pPr>
        <w:autoSpaceDE w:val="0"/>
        <w:autoSpaceDN w:val="0"/>
        <w:spacing w:after="66" w:line="220" w:lineRule="exact"/>
        <w:rPr>
          <w:lang w:val="ru-RU"/>
        </w:rPr>
      </w:pPr>
    </w:p>
    <w:p w:rsidR="00304B20" w:rsidRPr="00985B1D" w:rsidRDefault="000C282D">
      <w:pPr>
        <w:autoSpaceDE w:val="0"/>
        <w:autoSpaceDN w:val="0"/>
        <w:spacing w:after="0" w:line="271" w:lineRule="auto"/>
        <w:ind w:right="144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минутки, подвижные и общеразвивающие игры и т.д.); умении применять правила безопасности при выполнении физических упражнений и различных форм двигательной деятельности и как результат— физическое воспитание, формирование здоровья и здорового образа жизни.</w:t>
      </w:r>
    </w:p>
    <w:p w:rsidR="00304B20" w:rsidRPr="00985B1D" w:rsidRDefault="000C282D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Наряду с этим программа обеспечивает:</w:t>
      </w:r>
    </w:p>
    <w:p w:rsidR="00304B20" w:rsidRPr="00985B1D" w:rsidRDefault="000C282D">
      <w:pPr>
        <w:autoSpaceDE w:val="0"/>
        <w:autoSpaceDN w:val="0"/>
        <w:spacing w:before="178" w:after="0" w:line="262" w:lineRule="auto"/>
        <w:ind w:left="420" w:right="432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—  единство образовательного пространства на территории Российской Федерации с целью реализации равных возможностей получения качественного начального общего образования;</w:t>
      </w:r>
    </w:p>
    <w:p w:rsidR="00304B20" w:rsidRPr="00985B1D" w:rsidRDefault="000C282D">
      <w:pPr>
        <w:autoSpaceDE w:val="0"/>
        <w:autoSpaceDN w:val="0"/>
        <w:spacing w:before="238" w:after="0" w:line="262" w:lineRule="auto"/>
        <w:ind w:left="420" w:right="288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—  преемственность основных образовательных программ дошкольного, начального общего и основного общего образования;</w:t>
      </w:r>
    </w:p>
    <w:p w:rsidR="00304B20" w:rsidRPr="00985B1D" w:rsidRDefault="000C282D">
      <w:pPr>
        <w:autoSpaceDE w:val="0"/>
        <w:autoSpaceDN w:val="0"/>
        <w:spacing w:before="240" w:after="0" w:line="271" w:lineRule="auto"/>
        <w:ind w:left="420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—  возможности формирования индивидуального подхода и различного уровня сложности с учётом образовательных потребностей и способностей обучающихся (включая одарённых детей, детей с ограниченными возможностями здоровья);</w:t>
      </w:r>
    </w:p>
    <w:p w:rsidR="00304B20" w:rsidRPr="00985B1D" w:rsidRDefault="000C282D">
      <w:pPr>
        <w:autoSpaceDE w:val="0"/>
        <w:autoSpaceDN w:val="0"/>
        <w:spacing w:before="238" w:after="0" w:line="262" w:lineRule="auto"/>
        <w:ind w:left="420" w:right="288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—  государственные гарантии качества начального общего образования, личностного развития обучающихся;</w:t>
      </w:r>
    </w:p>
    <w:p w:rsidR="00304B20" w:rsidRPr="00985B1D" w:rsidRDefault="000C282D">
      <w:pPr>
        <w:autoSpaceDE w:val="0"/>
        <w:autoSpaceDN w:val="0"/>
        <w:spacing w:before="238" w:after="0" w:line="271" w:lineRule="auto"/>
        <w:ind w:left="420" w:right="288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—  овладение современными технологическими средствами в ходе обучения и в повседневной жизни, освоение цифровых образовательных сред для проверки и приобретения знаний, расширения возможностей личного образовательного маршрута;</w:t>
      </w:r>
    </w:p>
    <w:p w:rsidR="00304B20" w:rsidRPr="00985B1D" w:rsidRDefault="000C282D">
      <w:pPr>
        <w:autoSpaceDE w:val="0"/>
        <w:autoSpaceDN w:val="0"/>
        <w:spacing w:before="238" w:after="0" w:line="271" w:lineRule="auto"/>
        <w:ind w:left="420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у обучающихся знаний о месте физической культуры и спорта в национальной стратегии развития России, их исторической роли, вкладе спортсменов России в мировое спортивное наследие;</w:t>
      </w:r>
    </w:p>
    <w:p w:rsidR="00304B20" w:rsidRPr="00985B1D" w:rsidRDefault="000C282D">
      <w:pPr>
        <w:autoSpaceDE w:val="0"/>
        <w:autoSpaceDN w:val="0"/>
        <w:spacing w:before="238" w:after="0" w:line="271" w:lineRule="auto"/>
        <w:ind w:left="420" w:right="144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—  освоение обучающимися технологий командной работы на основе личного вклада каждого в решение общих задач, осознания личной ответственности, объективной оценки своих и командных возможностей.</w:t>
      </w:r>
    </w:p>
    <w:p w:rsidR="00304B20" w:rsidRPr="00985B1D" w:rsidRDefault="000C282D">
      <w:pPr>
        <w:tabs>
          <w:tab w:val="left" w:pos="180"/>
        </w:tabs>
        <w:autoSpaceDE w:val="0"/>
        <w:autoSpaceDN w:val="0"/>
        <w:spacing w:before="178" w:after="0" w:line="262" w:lineRule="auto"/>
        <w:ind w:right="144"/>
        <w:rPr>
          <w:lang w:val="ru-RU"/>
        </w:rPr>
      </w:pPr>
      <w:r w:rsidRPr="00985B1D">
        <w:rPr>
          <w:lang w:val="ru-RU"/>
        </w:rPr>
        <w:tab/>
      </w: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Приоритет индивидуального подхода в обучении позволяет обучающимся осваивать программу в соответствии с возможностями каждого.</w:t>
      </w:r>
    </w:p>
    <w:p w:rsidR="00304B20" w:rsidRPr="00985B1D" w:rsidRDefault="000C282D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985B1D">
        <w:rPr>
          <w:lang w:val="ru-RU"/>
        </w:rPr>
        <w:tab/>
      </w: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Универсальными компетенциями учащихся на этапе начального образования по программе являются:</w:t>
      </w:r>
    </w:p>
    <w:p w:rsidR="00304B20" w:rsidRPr="00985B1D" w:rsidRDefault="000C282D">
      <w:pPr>
        <w:autoSpaceDE w:val="0"/>
        <w:autoSpaceDN w:val="0"/>
        <w:spacing w:before="178" w:after="0" w:line="274" w:lineRule="auto"/>
        <w:ind w:left="420" w:right="864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—  умение организовывать собственную деятельность, выбирать и использовать средства физической культуры для достижения цели динамики личного физического развития и физического совершенствования;</w:t>
      </w:r>
    </w:p>
    <w:p w:rsidR="00304B20" w:rsidRPr="00985B1D" w:rsidRDefault="000C282D">
      <w:pPr>
        <w:autoSpaceDE w:val="0"/>
        <w:autoSpaceDN w:val="0"/>
        <w:spacing w:before="238" w:after="0"/>
        <w:ind w:left="420" w:right="432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—  умение активно включаться в коллективную деятельность, взаимодействовать со сверстниками в достижении общих целей, проявлять лидерские качества в соревновательной деятельности, работоспособность в учебно-тренировочном процессе, взаимопомощь при изучении и выполнении физических упражнений;</w:t>
      </w:r>
    </w:p>
    <w:p w:rsidR="00304B20" w:rsidRPr="00985B1D" w:rsidRDefault="000C282D">
      <w:pPr>
        <w:autoSpaceDE w:val="0"/>
        <w:autoSpaceDN w:val="0"/>
        <w:spacing w:before="238" w:after="0" w:line="281" w:lineRule="auto"/>
        <w:ind w:left="420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 xml:space="preserve">—  умение доносить информацию в доступной, яркой, эмоциональной форме в процессе общения и взаимодействия со сверстниками и взрослыми людьми, в том числе при передаче информации на заданную </w:t>
      </w:r>
      <w:proofErr w:type="gramStart"/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тему по общим сведениям</w:t>
      </w:r>
      <w:proofErr w:type="gramEnd"/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 xml:space="preserve"> теории физической культуры, методикам выполнения физических упражнений, правилам проведения общеразвивающих подвижных игр и игровых заданий;</w:t>
      </w:r>
    </w:p>
    <w:p w:rsidR="00304B20" w:rsidRPr="00985B1D" w:rsidRDefault="000C282D">
      <w:pPr>
        <w:autoSpaceDE w:val="0"/>
        <w:autoSpaceDN w:val="0"/>
        <w:spacing w:before="238" w:after="0" w:line="271" w:lineRule="auto"/>
        <w:ind w:left="420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—  умение работать над ошибками, в том числе при выполнении физических упражнений, слышать замечания и рекомендации педагога, концентрироваться при практическом выполнении заданий, ставить перед собой задачи гармоничного физического развития.</w:t>
      </w:r>
    </w:p>
    <w:p w:rsidR="00304B20" w:rsidRPr="00985B1D" w:rsidRDefault="00304B20">
      <w:pPr>
        <w:rPr>
          <w:lang w:val="ru-RU"/>
        </w:rPr>
        <w:sectPr w:rsidR="00304B20" w:rsidRPr="00985B1D">
          <w:pgSz w:w="11900" w:h="16840"/>
          <w:pgMar w:top="286" w:right="712" w:bottom="302" w:left="666" w:header="720" w:footer="720" w:gutter="0"/>
          <w:cols w:space="720" w:equalWidth="0">
            <w:col w:w="10522" w:space="0"/>
          </w:cols>
          <w:docGrid w:linePitch="360"/>
        </w:sectPr>
      </w:pPr>
    </w:p>
    <w:p w:rsidR="00304B20" w:rsidRPr="00985B1D" w:rsidRDefault="00304B20">
      <w:pPr>
        <w:autoSpaceDE w:val="0"/>
        <w:autoSpaceDN w:val="0"/>
        <w:spacing w:after="138" w:line="220" w:lineRule="exact"/>
        <w:rPr>
          <w:lang w:val="ru-RU"/>
        </w:rPr>
      </w:pPr>
    </w:p>
    <w:p w:rsidR="00304B20" w:rsidRPr="00985B1D" w:rsidRDefault="000C282D">
      <w:pPr>
        <w:autoSpaceDE w:val="0"/>
        <w:autoSpaceDN w:val="0"/>
        <w:spacing w:after="0"/>
        <w:ind w:firstLine="180"/>
        <w:rPr>
          <w:lang w:val="ru-RU"/>
        </w:rPr>
      </w:pPr>
      <w:r w:rsidRPr="00985B1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Место учебного предмета «Физическая культура» в учебном плане </w:t>
      </w:r>
      <w:r w:rsidRPr="00985B1D">
        <w:rPr>
          <w:lang w:val="ru-RU"/>
        </w:rPr>
        <w:br/>
      </w: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Общее число часов, отведённых на изучение предмета «Физическая культура» в начальной школе, составляет 405 ч (три часа в неделю в каждом классе): 1 класс — 99 ч; 2 класс — 102 ч; 3 класс — 102 ч; 4 класс — 102 ч.</w:t>
      </w:r>
    </w:p>
    <w:p w:rsidR="00304B20" w:rsidRPr="00985B1D" w:rsidRDefault="00304B20">
      <w:pPr>
        <w:rPr>
          <w:lang w:val="ru-RU"/>
        </w:rPr>
        <w:sectPr w:rsidR="00304B20" w:rsidRPr="00985B1D">
          <w:pgSz w:w="11900" w:h="16840"/>
          <w:pgMar w:top="358" w:right="718" w:bottom="1440" w:left="666" w:header="720" w:footer="720" w:gutter="0"/>
          <w:cols w:space="720" w:equalWidth="0">
            <w:col w:w="10516" w:space="0"/>
          </w:cols>
          <w:docGrid w:linePitch="360"/>
        </w:sectPr>
      </w:pPr>
    </w:p>
    <w:p w:rsidR="00304B20" w:rsidRPr="00985B1D" w:rsidRDefault="00304B20">
      <w:pPr>
        <w:autoSpaceDE w:val="0"/>
        <w:autoSpaceDN w:val="0"/>
        <w:spacing w:after="78" w:line="220" w:lineRule="exact"/>
        <w:rPr>
          <w:lang w:val="ru-RU"/>
        </w:rPr>
      </w:pPr>
    </w:p>
    <w:p w:rsidR="00304B20" w:rsidRPr="00985B1D" w:rsidRDefault="000C282D">
      <w:pPr>
        <w:autoSpaceDE w:val="0"/>
        <w:autoSpaceDN w:val="0"/>
        <w:spacing w:after="0" w:line="230" w:lineRule="auto"/>
        <w:rPr>
          <w:lang w:val="ru-RU"/>
        </w:rPr>
      </w:pPr>
      <w:r w:rsidRPr="00985B1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304B20" w:rsidRPr="00985B1D" w:rsidRDefault="000C282D">
      <w:pPr>
        <w:autoSpaceDE w:val="0"/>
        <w:autoSpaceDN w:val="0"/>
        <w:spacing w:before="346" w:after="0" w:line="230" w:lineRule="auto"/>
        <w:rPr>
          <w:lang w:val="ru-RU"/>
        </w:rPr>
      </w:pPr>
      <w:r w:rsidRPr="00985B1D">
        <w:rPr>
          <w:rFonts w:ascii="Times New Roman" w:eastAsia="Times New Roman" w:hAnsi="Times New Roman"/>
          <w:b/>
          <w:color w:val="000000"/>
          <w:sz w:val="24"/>
          <w:lang w:val="ru-RU"/>
        </w:rPr>
        <w:t>1 КЛАСС</w:t>
      </w:r>
    </w:p>
    <w:p w:rsidR="00304B20" w:rsidRPr="00985B1D" w:rsidRDefault="000C282D">
      <w:pPr>
        <w:tabs>
          <w:tab w:val="left" w:pos="180"/>
        </w:tabs>
        <w:autoSpaceDE w:val="0"/>
        <w:autoSpaceDN w:val="0"/>
        <w:spacing w:before="166" w:after="0" w:line="262" w:lineRule="auto"/>
        <w:rPr>
          <w:lang w:val="ru-RU"/>
        </w:rPr>
      </w:pPr>
      <w:r w:rsidRPr="00985B1D">
        <w:rPr>
          <w:lang w:val="ru-RU"/>
        </w:rPr>
        <w:tab/>
      </w: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Физическая культура. Культура движения. Гимнастика. Регулярные занятия физической культурой в рамках учебной и внеурочной деятельности. Основные разделы урока.</w:t>
      </w:r>
    </w:p>
    <w:p w:rsidR="00304B20" w:rsidRPr="00985B1D" w:rsidRDefault="000C282D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985B1D">
        <w:rPr>
          <w:lang w:val="ru-RU"/>
        </w:rPr>
        <w:tab/>
      </w: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Исходные положения в физических упражнениях: стойки, упоры, седы, положения лёжа, сидя, у опоры.</w:t>
      </w:r>
    </w:p>
    <w:p w:rsidR="00304B20" w:rsidRPr="00985B1D" w:rsidRDefault="000C282D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Правила поведения на уроках физической культуры. Общие принципы выполнения гимнастических упражнений. Гимнастический шаг. Гимнастический (мягкий) бег. Основные хореографические позиции.</w:t>
      </w:r>
    </w:p>
    <w:p w:rsidR="00304B20" w:rsidRPr="00985B1D" w:rsidRDefault="000C282D">
      <w:pPr>
        <w:autoSpaceDE w:val="0"/>
        <w:autoSpaceDN w:val="0"/>
        <w:spacing w:before="72" w:after="0" w:line="271" w:lineRule="auto"/>
        <w:ind w:firstLine="180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 xml:space="preserve">Место для занятий физическими упражнениями. Спортивное оборудование и инвентарь. Одежда для занятий физическими упражнениями. Техника безопасности при выполнении физических </w:t>
      </w:r>
      <w:r w:rsidRPr="00985B1D">
        <w:rPr>
          <w:lang w:val="ru-RU"/>
        </w:rPr>
        <w:br/>
      </w: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упражнений, проведении игр и спортивных эстафет.</w:t>
      </w:r>
    </w:p>
    <w:p w:rsidR="00304B20" w:rsidRPr="00985B1D" w:rsidRDefault="000C282D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Распорядок дня. Личная гигиена. Основные правила личной гигиены.</w:t>
      </w:r>
    </w:p>
    <w:p w:rsidR="00304B20" w:rsidRPr="00985B1D" w:rsidRDefault="000C282D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Самоконтроль. Строевые команды, построение, расчёт.</w:t>
      </w:r>
    </w:p>
    <w:p w:rsidR="00304B20" w:rsidRPr="00985B1D" w:rsidRDefault="000C282D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985B1D">
        <w:rPr>
          <w:lang w:val="ru-RU"/>
        </w:rPr>
        <w:tab/>
      </w:r>
      <w:r w:rsidRPr="00985B1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Физические упражнения </w:t>
      </w:r>
      <w:r w:rsidRPr="00985B1D">
        <w:rPr>
          <w:lang w:val="ru-RU"/>
        </w:rPr>
        <w:br/>
      </w:r>
      <w:r w:rsidRPr="00985B1D">
        <w:rPr>
          <w:lang w:val="ru-RU"/>
        </w:rPr>
        <w:tab/>
      </w:r>
      <w:proofErr w:type="spellStart"/>
      <w:r w:rsidRPr="00985B1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Упражнения</w:t>
      </w:r>
      <w:proofErr w:type="spellEnd"/>
      <w:r w:rsidRPr="00985B1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по видам разминки </w:t>
      </w:r>
      <w:r w:rsidRPr="00985B1D">
        <w:rPr>
          <w:lang w:val="ru-RU"/>
        </w:rPr>
        <w:br/>
      </w:r>
      <w:r w:rsidRPr="00985B1D">
        <w:rPr>
          <w:lang w:val="ru-RU"/>
        </w:rPr>
        <w:tab/>
      </w:r>
      <w:r w:rsidRPr="00985B1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Общая разминка. </w:t>
      </w: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 xml:space="preserve">Упражнения общей разминки. Влияние выполнения упражнений общей разминки на подготовку мышц тела к выполнению физических упражнений. Освоение техники выполнения упражнений общей разминки с контролем дыхания: приставные шаги вперёд на полной стопе (гимнастический шаг), шаги с продвижением вперёд на </w:t>
      </w:r>
      <w:proofErr w:type="spellStart"/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полупальцах</w:t>
      </w:r>
      <w:proofErr w:type="spellEnd"/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 xml:space="preserve"> и пятках («казачок»), шаги с продвижением вперёд на </w:t>
      </w:r>
      <w:proofErr w:type="spellStart"/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полупальцах</w:t>
      </w:r>
      <w:proofErr w:type="spellEnd"/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 xml:space="preserve"> с выпрямленными коленями и в </w:t>
      </w:r>
      <w:proofErr w:type="spellStart"/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полуприседе</w:t>
      </w:r>
      <w:proofErr w:type="spellEnd"/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 xml:space="preserve"> («жираф»), шаги с продвижением вперёд, сочетаемые с отведением рук назад на горизонтальном уровне («конькобежец»). Освоение танцевальных позиций у опоры.</w:t>
      </w:r>
    </w:p>
    <w:p w:rsidR="00304B20" w:rsidRPr="00985B1D" w:rsidRDefault="000C282D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985B1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Партерная разминка. </w:t>
      </w: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Освоение техники выполнения упражнений для формирования и развития опорно-двигательного аппарата: упражнения для формирования стопы, укрепления мышц стопы, развития гибкости и подвижности суставов («лягушонок»); упражнения для растяжки задней поверхности мышц бедра и формирования </w:t>
      </w:r>
      <w:proofErr w:type="spellStart"/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выворотности</w:t>
      </w:r>
      <w:proofErr w:type="spellEnd"/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 xml:space="preserve"> стоп («крестик»); упражнения для </w:t>
      </w:r>
      <w:r w:rsidRPr="00985B1D">
        <w:rPr>
          <w:lang w:val="ru-RU"/>
        </w:rPr>
        <w:br/>
      </w: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укрепления мышц ног, увеличения подвижности тазобедренных, коленных и голеностопных суставов («велосипед»).</w:t>
      </w:r>
    </w:p>
    <w:p w:rsidR="00304B20" w:rsidRPr="00985B1D" w:rsidRDefault="000C282D">
      <w:pPr>
        <w:autoSpaceDE w:val="0"/>
        <w:autoSpaceDN w:val="0"/>
        <w:spacing w:before="70" w:after="0" w:line="278" w:lineRule="auto"/>
        <w:ind w:right="144" w:firstLine="180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Упражнения для укрепления мышц тела и развития гибкости позвоночника, упражнения для разогревания методом скручивания мышц спины («верёвочка»); упражнения для укрепления мышц спины и увеличения их эластичности («рыбка»); упражнения для развития гибкости позвоночника и плечевого пояса («мост») из положения лёжа.</w:t>
      </w:r>
    </w:p>
    <w:p w:rsidR="00304B20" w:rsidRPr="00985B1D" w:rsidRDefault="000C282D">
      <w:pPr>
        <w:tabs>
          <w:tab w:val="left" w:pos="180"/>
        </w:tabs>
        <w:autoSpaceDE w:val="0"/>
        <w:autoSpaceDN w:val="0"/>
        <w:spacing w:before="70" w:after="0" w:line="271" w:lineRule="auto"/>
        <w:ind w:right="144"/>
        <w:rPr>
          <w:lang w:val="ru-RU"/>
        </w:rPr>
      </w:pPr>
      <w:r w:rsidRPr="00985B1D">
        <w:rPr>
          <w:lang w:val="ru-RU"/>
        </w:rPr>
        <w:tab/>
      </w:r>
      <w:r w:rsidRPr="00985B1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Подводящие упражнения </w:t>
      </w:r>
      <w:r w:rsidRPr="00985B1D">
        <w:rPr>
          <w:lang w:val="ru-RU"/>
        </w:rPr>
        <w:br/>
      </w:r>
      <w:r w:rsidRPr="00985B1D">
        <w:rPr>
          <w:lang w:val="ru-RU"/>
        </w:rPr>
        <w:tab/>
      </w: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Группировка, кувырок в сторону; освоение подводящих упражнений к выполнению продольных и поперечных шпагатов («ящерка»).</w:t>
      </w:r>
    </w:p>
    <w:p w:rsidR="00304B20" w:rsidRPr="00985B1D" w:rsidRDefault="000C282D">
      <w:pPr>
        <w:tabs>
          <w:tab w:val="left" w:pos="180"/>
        </w:tabs>
        <w:autoSpaceDE w:val="0"/>
        <w:autoSpaceDN w:val="0"/>
        <w:spacing w:before="70" w:after="0"/>
        <w:ind w:right="432"/>
        <w:rPr>
          <w:lang w:val="ru-RU"/>
        </w:rPr>
      </w:pPr>
      <w:r w:rsidRPr="00985B1D">
        <w:rPr>
          <w:lang w:val="ru-RU"/>
        </w:rPr>
        <w:tab/>
      </w:r>
      <w:r w:rsidRPr="00985B1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Упражнения для развития моторики и координации с гимнастическим предметом </w:t>
      </w:r>
      <w:r w:rsidRPr="00985B1D">
        <w:rPr>
          <w:lang w:val="ru-RU"/>
        </w:rPr>
        <w:tab/>
      </w: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Удержание скакалки. Вращение кистью руки скакалки, сложенной вчетверо, — перед собой, сложенной вдвое — поочерёдно в лицевой, боковой плоскостях. Подскоки через скакалку вперёд, назад. Прыжки через скакалку вперёд, назад. Игровые задания со скакалкой.</w:t>
      </w:r>
    </w:p>
    <w:p w:rsidR="00304B20" w:rsidRPr="00985B1D" w:rsidRDefault="000C282D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Удержание гимнастического мяча. Баланс мяча на ладони, передача мяча из руки в руку.</w:t>
      </w:r>
    </w:p>
    <w:p w:rsidR="00304B20" w:rsidRPr="00985B1D" w:rsidRDefault="000C282D">
      <w:pPr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Одиночный отбив мяча от пола. Переброска мяча с ладони на тыльную сторону руки и обратно. Перекат мяча по полу, по рукам. Бросок и ловля мяча. Игровые задания с мячом.</w:t>
      </w:r>
    </w:p>
    <w:p w:rsidR="00304B20" w:rsidRPr="00985B1D" w:rsidRDefault="000C282D">
      <w:pPr>
        <w:autoSpaceDE w:val="0"/>
        <w:autoSpaceDN w:val="0"/>
        <w:spacing w:before="70" w:after="0" w:line="262" w:lineRule="auto"/>
        <w:ind w:left="180" w:right="576"/>
        <w:rPr>
          <w:lang w:val="ru-RU"/>
        </w:rPr>
      </w:pPr>
      <w:r w:rsidRPr="00985B1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Упражнения для развития координации и развития жизненно важных навыков и умений </w:t>
      </w: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Равновесие — колено вперёд попеременно каждой ногой. Равновесие («арабеск») попеременно</w:t>
      </w:r>
    </w:p>
    <w:p w:rsidR="00304B20" w:rsidRPr="00985B1D" w:rsidRDefault="00304B20">
      <w:pPr>
        <w:rPr>
          <w:lang w:val="ru-RU"/>
        </w:rPr>
        <w:sectPr w:rsidR="00304B20" w:rsidRPr="00985B1D">
          <w:pgSz w:w="11900" w:h="16840"/>
          <w:pgMar w:top="298" w:right="638" w:bottom="410" w:left="666" w:header="720" w:footer="720" w:gutter="0"/>
          <w:cols w:space="720" w:equalWidth="0">
            <w:col w:w="10596" w:space="0"/>
          </w:cols>
          <w:docGrid w:linePitch="360"/>
        </w:sectPr>
      </w:pPr>
    </w:p>
    <w:p w:rsidR="00304B20" w:rsidRPr="00985B1D" w:rsidRDefault="00304B20">
      <w:pPr>
        <w:autoSpaceDE w:val="0"/>
        <w:autoSpaceDN w:val="0"/>
        <w:spacing w:after="66" w:line="220" w:lineRule="exact"/>
        <w:rPr>
          <w:lang w:val="ru-RU"/>
        </w:rPr>
      </w:pPr>
    </w:p>
    <w:p w:rsidR="00304B20" w:rsidRPr="00985B1D" w:rsidRDefault="000C282D">
      <w:pPr>
        <w:autoSpaceDE w:val="0"/>
        <w:autoSpaceDN w:val="0"/>
        <w:spacing w:after="0" w:line="262" w:lineRule="auto"/>
        <w:ind w:right="144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каждой ногой. Повороты в обе стороны на сорок пять и девяносто градусов. Прыжки толчком с двух ног вперёд, назад, с поворотом на сорок пять и девяносто градусов в обе стороны.</w:t>
      </w:r>
    </w:p>
    <w:p w:rsidR="00304B20" w:rsidRPr="00985B1D" w:rsidRDefault="000C282D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Освоение танцевальных шагов: «буратино», «</w:t>
      </w:r>
      <w:proofErr w:type="spellStart"/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ковырялочка</w:t>
      </w:r>
      <w:proofErr w:type="spellEnd"/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», «верёвочка».</w:t>
      </w:r>
    </w:p>
    <w:p w:rsidR="00304B20" w:rsidRPr="00985B1D" w:rsidRDefault="000C282D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Бег, сочетаемый с круговыми движениями руками.</w:t>
      </w:r>
    </w:p>
    <w:p w:rsidR="00304B20" w:rsidRPr="00985B1D" w:rsidRDefault="000C282D">
      <w:pPr>
        <w:tabs>
          <w:tab w:val="left" w:pos="180"/>
        </w:tabs>
        <w:autoSpaceDE w:val="0"/>
        <w:autoSpaceDN w:val="0"/>
        <w:spacing w:before="70" w:after="0" w:line="271" w:lineRule="auto"/>
        <w:ind w:right="432"/>
        <w:rPr>
          <w:lang w:val="ru-RU"/>
        </w:rPr>
      </w:pPr>
      <w:r w:rsidRPr="00985B1D">
        <w:rPr>
          <w:lang w:val="ru-RU"/>
        </w:rPr>
        <w:tab/>
      </w:r>
      <w:proofErr w:type="spellStart"/>
      <w:r w:rsidRPr="00985B1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Игрыиигровыезадания</w:t>
      </w:r>
      <w:proofErr w:type="spellEnd"/>
      <w:r w:rsidRPr="00985B1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, </w:t>
      </w:r>
      <w:proofErr w:type="spellStart"/>
      <w:r w:rsidRPr="00985B1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спортивныеэстафеты</w:t>
      </w:r>
      <w:proofErr w:type="spellEnd"/>
      <w:r w:rsidRPr="00985B1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</w:t>
      </w:r>
      <w:r w:rsidRPr="00985B1D">
        <w:rPr>
          <w:lang w:val="ru-RU"/>
        </w:rPr>
        <w:br/>
      </w:r>
      <w:r w:rsidRPr="00985B1D">
        <w:rPr>
          <w:lang w:val="ru-RU"/>
        </w:rPr>
        <w:tab/>
      </w: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Музыкально-сценические игры. Игровые задания. Спортивные эстафеты с мячом, со скакалкой. Спортивные игры с элементами единоборства.</w:t>
      </w:r>
    </w:p>
    <w:p w:rsidR="00304B20" w:rsidRPr="00985B1D" w:rsidRDefault="000C282D">
      <w:pPr>
        <w:autoSpaceDE w:val="0"/>
        <w:autoSpaceDN w:val="0"/>
        <w:spacing w:before="70" w:after="0" w:line="262" w:lineRule="auto"/>
        <w:ind w:left="180" w:right="2736"/>
        <w:rPr>
          <w:lang w:val="ru-RU"/>
        </w:rPr>
      </w:pPr>
      <w:proofErr w:type="spellStart"/>
      <w:r w:rsidRPr="00985B1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Организующиекомандыиприёмы</w:t>
      </w:r>
      <w:proofErr w:type="spellEnd"/>
      <w:r w:rsidRPr="00985B1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</w:t>
      </w:r>
      <w:r w:rsidRPr="00985B1D">
        <w:rPr>
          <w:lang w:val="ru-RU"/>
        </w:rPr>
        <w:br/>
      </w: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Освоение универсальных умений при выполнении организующих команд.</w:t>
      </w:r>
    </w:p>
    <w:p w:rsidR="00304B20" w:rsidRPr="00985B1D" w:rsidRDefault="000C282D">
      <w:pPr>
        <w:autoSpaceDE w:val="0"/>
        <w:autoSpaceDN w:val="0"/>
        <w:spacing w:before="264" w:after="0" w:line="230" w:lineRule="auto"/>
        <w:rPr>
          <w:lang w:val="ru-RU"/>
        </w:rPr>
      </w:pPr>
      <w:r w:rsidRPr="00985B1D">
        <w:rPr>
          <w:rFonts w:ascii="Times New Roman" w:eastAsia="Times New Roman" w:hAnsi="Times New Roman"/>
          <w:b/>
          <w:color w:val="000000"/>
          <w:sz w:val="24"/>
          <w:lang w:val="ru-RU"/>
        </w:rPr>
        <w:t>2 КЛАСС</w:t>
      </w:r>
    </w:p>
    <w:p w:rsidR="00304B20" w:rsidRPr="00985B1D" w:rsidRDefault="000C282D">
      <w:pPr>
        <w:autoSpaceDE w:val="0"/>
        <w:autoSpaceDN w:val="0"/>
        <w:spacing w:before="168" w:after="0" w:line="230" w:lineRule="auto"/>
        <w:ind w:left="180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Гармоничное физическое развитие. Контрольные измерения массы и длины своего тела. Осанка.</w:t>
      </w:r>
    </w:p>
    <w:p w:rsidR="00304B20" w:rsidRPr="00985B1D" w:rsidRDefault="000C282D">
      <w:pPr>
        <w:autoSpaceDE w:val="0"/>
        <w:autoSpaceDN w:val="0"/>
        <w:spacing w:before="70" w:after="0"/>
        <w:ind w:right="144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 xml:space="preserve">Занятия гимнастикой в Древней Греции. Древние Олимпийские игры. Символ победы на </w:t>
      </w:r>
      <w:r w:rsidRPr="00985B1D">
        <w:rPr>
          <w:lang w:val="ru-RU"/>
        </w:rPr>
        <w:br/>
      </w: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Олимпийских играх. Возрождение Олимпийских игр. Современная история Олимпийских игр. Виды гимнастики в спорте и олимпийские гимнастические виды спорта. Всероссийские и международные соревнования. Календарные соревнования.</w:t>
      </w:r>
    </w:p>
    <w:p w:rsidR="00304B20" w:rsidRPr="00985B1D" w:rsidRDefault="000C282D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985B1D">
        <w:rPr>
          <w:lang w:val="ru-RU"/>
        </w:rPr>
        <w:tab/>
      </w:r>
      <w:r w:rsidRPr="00985B1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Упражнения по видам разминки </w:t>
      </w:r>
      <w:r w:rsidRPr="00985B1D">
        <w:rPr>
          <w:lang w:val="ru-RU"/>
        </w:rPr>
        <w:br/>
      </w:r>
      <w:r w:rsidRPr="00985B1D">
        <w:rPr>
          <w:lang w:val="ru-RU"/>
        </w:rPr>
        <w:tab/>
      </w:r>
      <w:r w:rsidRPr="00985B1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Общая разминка. </w:t>
      </w: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Упражнения общей разминки. Повторение разученных упражнений. Освоение техники выполнения упражнений общей разминки с контролем дыхания: гимнастический бег вперёд, назад; приставные шаги на полной стопе вперёд с движениями головой в стороны («</w:t>
      </w:r>
      <w:proofErr w:type="gramStart"/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индюшонок »</w:t>
      </w:r>
      <w:proofErr w:type="gramEnd"/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); шаги в полном приседе («гусиный шаг»); небольшие прыжки в полном приседе («мячик»); шаги с наклоном туловища вперёд до касания грудью бедра («цапля»); приставные шаги в сторону с наклонами («качалка»); наклоны туловища вперёд, попеременно касаясь прямых ног животом, грудью («складочка»).</w:t>
      </w:r>
    </w:p>
    <w:p w:rsidR="00304B20" w:rsidRPr="00985B1D" w:rsidRDefault="000C282D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985B1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Партерная разминка. </w:t>
      </w: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 xml:space="preserve">Повторение и освоение новых упражнений основной гимнастики для формирования и развития опорно-двигательного аппарата, включая: упражнения для формирования стопы, укрепления мышц стопы, развития гибкости и подвижности суставов; упражнения для развития эластичности мышц ног и формирования </w:t>
      </w:r>
      <w:proofErr w:type="spellStart"/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выворотности</w:t>
      </w:r>
      <w:proofErr w:type="spellEnd"/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 xml:space="preserve"> стоп; упражнения для укрепления мышц ног, рук; упражнения для увеличения подвижности тазобедренных, коленных и голеностопных суставов.</w:t>
      </w:r>
    </w:p>
    <w:p w:rsidR="00304B20" w:rsidRPr="00985B1D" w:rsidRDefault="000C282D">
      <w:pPr>
        <w:autoSpaceDE w:val="0"/>
        <w:autoSpaceDN w:val="0"/>
        <w:spacing w:before="70" w:after="0" w:line="283" w:lineRule="auto"/>
        <w:ind w:right="144" w:firstLine="180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Освоение упражнений для укрепления мышц спины и брюшного пресса («берёзка»); упражнения для укрепления мышц спины («рыбка», «коробочка»); упражнения для укрепления брюшного пресса («уголок»); упражнения для укрепления мышц спины и увеличения их эластичности («киска»); упражнения для развития гибкости: отведение ноги назад стоя на колене (махи назад) поочерёдно правой и левой ногой; прямые ноги разведены в стороны, наклоны туловища попеременно к каждой ноге, руки вверх, прижаты к ушам («коромысло»); упражнение для укрепления мышц живота, развития координации, укрепления мышц бедер («неваляшка»).</w:t>
      </w:r>
    </w:p>
    <w:p w:rsidR="00304B20" w:rsidRPr="00985B1D" w:rsidRDefault="000C282D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985B1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Разминка у опоры. </w:t>
      </w: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Освоение упражнений для укрепления голеностопных суставов, развития координации и увеличения эластичности мышц: стоя лицом к гимнастической стенке (колени прямые, туловище и голова прямо, плечи опущены, живот и таз подтянуты, руки в опоре на </w:t>
      </w:r>
      <w:r w:rsidRPr="00985B1D">
        <w:rPr>
          <w:lang w:val="ru-RU"/>
        </w:rPr>
        <w:br/>
      </w: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 xml:space="preserve">гимнастической стенке на высоте талии, локти вниз), </w:t>
      </w:r>
      <w:proofErr w:type="spellStart"/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полуприсед</w:t>
      </w:r>
      <w:proofErr w:type="spellEnd"/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 xml:space="preserve"> (колени вперёд, вместе) — вытянуть колени — подняться на </w:t>
      </w:r>
      <w:proofErr w:type="spellStart"/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полупальцы</w:t>
      </w:r>
      <w:proofErr w:type="spellEnd"/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 xml:space="preserve"> — опустить пятки на пол в исходное положение. Наклоны туловища вперёд, назад и в сторону в опоре на полной стопе и на носках. Равновесие «пассе» (в сторону, затем вперёд) в опоре на стопе и на носках. Равновесие с ногой вперёд (горизонтально) и мах вперёд горизонтально. Приставные шаги в сторону и повороты. Прыжки: ноги вместе (с прямыми и с согнутыми коленями), разножка на сорок пять и девяносто градусов (вперёд и в сторону).</w:t>
      </w:r>
    </w:p>
    <w:p w:rsidR="00304B20" w:rsidRPr="00985B1D" w:rsidRDefault="000C282D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85B1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Подводящие упражнения, акробатические упражнения</w:t>
      </w:r>
    </w:p>
    <w:p w:rsidR="00304B20" w:rsidRPr="00985B1D" w:rsidRDefault="00304B20">
      <w:pPr>
        <w:rPr>
          <w:lang w:val="ru-RU"/>
        </w:rPr>
        <w:sectPr w:rsidR="00304B20" w:rsidRPr="00985B1D">
          <w:pgSz w:w="11900" w:h="16840"/>
          <w:pgMar w:top="286" w:right="652" w:bottom="296" w:left="666" w:header="720" w:footer="720" w:gutter="0"/>
          <w:cols w:space="720" w:equalWidth="0">
            <w:col w:w="10582" w:space="0"/>
          </w:cols>
          <w:docGrid w:linePitch="360"/>
        </w:sectPr>
      </w:pPr>
    </w:p>
    <w:p w:rsidR="00304B20" w:rsidRPr="00985B1D" w:rsidRDefault="00304B20">
      <w:pPr>
        <w:autoSpaceDE w:val="0"/>
        <w:autoSpaceDN w:val="0"/>
        <w:spacing w:after="90" w:line="220" w:lineRule="exact"/>
        <w:rPr>
          <w:lang w:val="ru-RU"/>
        </w:rPr>
      </w:pPr>
    </w:p>
    <w:p w:rsidR="00304B20" w:rsidRPr="00985B1D" w:rsidRDefault="000C282D">
      <w:pPr>
        <w:tabs>
          <w:tab w:val="left" w:pos="180"/>
        </w:tabs>
        <w:autoSpaceDE w:val="0"/>
        <w:autoSpaceDN w:val="0"/>
        <w:spacing w:after="0" w:line="262" w:lineRule="auto"/>
        <w:ind w:right="576"/>
        <w:rPr>
          <w:lang w:val="ru-RU"/>
        </w:rPr>
      </w:pPr>
      <w:r w:rsidRPr="00985B1D">
        <w:rPr>
          <w:lang w:val="ru-RU"/>
        </w:rPr>
        <w:tab/>
      </w: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Освоение упражнений: кувырок вперёд, назад; шпагат, колесо, мост из положения сидя, стоя и вставание из положения мост.</w:t>
      </w:r>
    </w:p>
    <w:p w:rsidR="00304B20" w:rsidRPr="00985B1D" w:rsidRDefault="000C282D">
      <w:pPr>
        <w:tabs>
          <w:tab w:val="left" w:pos="180"/>
        </w:tabs>
        <w:autoSpaceDE w:val="0"/>
        <w:autoSpaceDN w:val="0"/>
        <w:spacing w:before="70" w:after="0"/>
        <w:ind w:right="576"/>
        <w:rPr>
          <w:lang w:val="ru-RU"/>
        </w:rPr>
      </w:pPr>
      <w:r w:rsidRPr="00985B1D">
        <w:rPr>
          <w:lang w:val="ru-RU"/>
        </w:rPr>
        <w:tab/>
      </w:r>
      <w:r w:rsidRPr="00985B1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Упражнениядляразвитиямоторикиикоординациисгимнастическимпредметом </w:t>
      </w:r>
      <w:r w:rsidRPr="00985B1D">
        <w:rPr>
          <w:lang w:val="ru-RU"/>
        </w:rPr>
        <w:br/>
      </w:r>
      <w:r w:rsidRPr="00985B1D">
        <w:rPr>
          <w:lang w:val="ru-RU"/>
        </w:rPr>
        <w:tab/>
      </w: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Удержание скакалки. Вращение кистью руки скакалки, сложенной вдвое, перед собой, ловля скакалки. Высокие прыжки вперёд через скакалку с двойным махом вперёд. Игровые задания со скакалкой.</w:t>
      </w:r>
    </w:p>
    <w:p w:rsidR="00304B20" w:rsidRPr="00985B1D" w:rsidRDefault="000C282D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Бросок мяча в заданную плоскость и ловля мяча. Серия отбивов мяча.</w:t>
      </w:r>
    </w:p>
    <w:p w:rsidR="00304B20" w:rsidRPr="00985B1D" w:rsidRDefault="000C282D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985B1D">
        <w:rPr>
          <w:lang w:val="ru-RU"/>
        </w:rPr>
        <w:tab/>
      </w: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 xml:space="preserve">Игровые задания, в том числе с мячом и скакалкой. Спортивные эстафеты с гимнастическим предметом. Спортивные и </w:t>
      </w:r>
      <w:proofErr w:type="gramStart"/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туристические физические игры</w:t>
      </w:r>
      <w:proofErr w:type="gramEnd"/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 xml:space="preserve"> и игровые задания.</w:t>
      </w:r>
    </w:p>
    <w:p w:rsidR="00304B20" w:rsidRPr="00985B1D" w:rsidRDefault="000C282D">
      <w:pPr>
        <w:tabs>
          <w:tab w:val="left" w:pos="180"/>
        </w:tabs>
        <w:autoSpaceDE w:val="0"/>
        <w:autoSpaceDN w:val="0"/>
        <w:spacing w:before="70" w:after="0" w:line="281" w:lineRule="auto"/>
        <w:ind w:right="432"/>
        <w:rPr>
          <w:lang w:val="ru-RU"/>
        </w:rPr>
      </w:pPr>
      <w:r w:rsidRPr="00985B1D">
        <w:rPr>
          <w:lang w:val="ru-RU"/>
        </w:rPr>
        <w:tab/>
      </w:r>
      <w:proofErr w:type="spellStart"/>
      <w:r w:rsidRPr="00985B1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Комбинацииупражнений</w:t>
      </w:r>
      <w:proofErr w:type="spellEnd"/>
      <w:r w:rsidRPr="00985B1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. </w:t>
      </w:r>
      <w:proofErr w:type="spellStart"/>
      <w:r w:rsidRPr="00985B1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Осваиваемсоединениеизученныхупражненийвкомбинации</w:t>
      </w:r>
      <w:proofErr w:type="spellEnd"/>
      <w:r w:rsidRPr="00985B1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</w:t>
      </w:r>
      <w:r w:rsidRPr="00985B1D">
        <w:rPr>
          <w:lang w:val="ru-RU"/>
        </w:rPr>
        <w:tab/>
      </w:r>
      <w:r w:rsidRPr="00985B1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Пример: </w:t>
      </w:r>
      <w:r w:rsidRPr="00985B1D">
        <w:rPr>
          <w:lang w:val="ru-RU"/>
        </w:rPr>
        <w:br/>
      </w:r>
      <w:r w:rsidRPr="00985B1D">
        <w:rPr>
          <w:lang w:val="ru-RU"/>
        </w:rPr>
        <w:tab/>
      </w: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 xml:space="preserve">Исходное положение: стоя в </w:t>
      </w:r>
      <w:r>
        <w:rPr>
          <w:rFonts w:ascii="Times New Roman" w:eastAsia="Times New Roman" w:hAnsi="Times New Roman"/>
          <w:color w:val="000000"/>
          <w:sz w:val="24"/>
        </w:rPr>
        <w:t>VI</w:t>
      </w: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 xml:space="preserve"> позиции ног, колени вытянуты, рука с мячом на ладони вперёд (локоть прямой) — бросок мяча в заданную плоскость (на шаг вперёд) — шаг вперёд с поворотом тела на триста шестьдесят градусов — ловля мяча.</w:t>
      </w:r>
    </w:p>
    <w:p w:rsidR="00304B20" w:rsidRPr="00985B1D" w:rsidRDefault="000C282D">
      <w:pPr>
        <w:tabs>
          <w:tab w:val="left" w:pos="180"/>
        </w:tabs>
        <w:autoSpaceDE w:val="0"/>
        <w:autoSpaceDN w:val="0"/>
        <w:spacing w:before="70" w:after="0" w:line="271" w:lineRule="auto"/>
        <w:rPr>
          <w:lang w:val="ru-RU"/>
        </w:rPr>
      </w:pPr>
      <w:r w:rsidRPr="00985B1D">
        <w:rPr>
          <w:lang w:val="ru-RU"/>
        </w:rPr>
        <w:tab/>
      </w:r>
      <w:r w:rsidRPr="00985B1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Пример: </w:t>
      </w:r>
      <w:r w:rsidRPr="00985B1D">
        <w:rPr>
          <w:lang w:val="ru-RU"/>
        </w:rPr>
        <w:br/>
      </w:r>
      <w:r w:rsidRPr="00985B1D">
        <w:rPr>
          <w:lang w:val="ru-RU"/>
        </w:rPr>
        <w:tab/>
      </w: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 xml:space="preserve">Исходное положение: сидя в группировке — кувырок вперед-поворот «казак» — подъём — стойка в </w:t>
      </w:r>
      <w:r>
        <w:rPr>
          <w:rFonts w:ascii="Times New Roman" w:eastAsia="Times New Roman" w:hAnsi="Times New Roman"/>
          <w:color w:val="000000"/>
          <w:sz w:val="24"/>
        </w:rPr>
        <w:t>VI</w:t>
      </w: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 xml:space="preserve"> позиции, руки опущены.</w:t>
      </w:r>
    </w:p>
    <w:p w:rsidR="00304B20" w:rsidRPr="00985B1D" w:rsidRDefault="000C282D">
      <w:pPr>
        <w:tabs>
          <w:tab w:val="left" w:pos="180"/>
        </w:tabs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985B1D">
        <w:rPr>
          <w:lang w:val="ru-RU"/>
        </w:rPr>
        <w:tab/>
      </w:r>
      <w:r w:rsidRPr="00985B1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Упражнениядляразвитиякоординациииразвитияжизненноважныхнавыковиумений </w:t>
      </w:r>
      <w:r w:rsidRPr="00985B1D">
        <w:rPr>
          <w:lang w:val="ru-RU"/>
        </w:rPr>
        <w:br/>
      </w:r>
      <w:r w:rsidRPr="00985B1D">
        <w:rPr>
          <w:lang w:val="ru-RU"/>
        </w:rPr>
        <w:tab/>
      </w:r>
      <w:r w:rsidRPr="00985B1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Плавательная подготовка </w:t>
      </w:r>
      <w:r w:rsidRPr="00985B1D">
        <w:rPr>
          <w:lang w:val="ru-RU"/>
        </w:rPr>
        <w:br/>
      </w:r>
      <w:r w:rsidRPr="00985B1D">
        <w:rPr>
          <w:lang w:val="ru-RU"/>
        </w:rPr>
        <w:tab/>
      </w: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Правила поведения в бассейне. Упражнения ознакомительного плавания: освоение универсальных умений дыхания в воде. Освоение упражнений для формирования навыков плавания: «</w:t>
      </w:r>
      <w:proofErr w:type="spellStart"/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поплавок</w:t>
      </w:r>
      <w:proofErr w:type="gramStart"/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»,«</w:t>
      </w:r>
      <w:proofErr w:type="gramEnd"/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морская</w:t>
      </w:r>
      <w:proofErr w:type="spellEnd"/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 xml:space="preserve"> звезда», «лягушонок», «весёлый дельфин». Освоение спортивных стилей плавания.</w:t>
      </w:r>
    </w:p>
    <w:p w:rsidR="00304B20" w:rsidRPr="00985B1D" w:rsidRDefault="000C282D">
      <w:pPr>
        <w:autoSpaceDE w:val="0"/>
        <w:autoSpaceDN w:val="0"/>
        <w:spacing w:before="70" w:after="0" w:line="262" w:lineRule="auto"/>
        <w:ind w:left="180" w:right="576"/>
        <w:rPr>
          <w:lang w:val="ru-RU"/>
        </w:rPr>
      </w:pPr>
      <w:r w:rsidRPr="00985B1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Основная гимнастика </w:t>
      </w:r>
      <w:r w:rsidRPr="00985B1D">
        <w:rPr>
          <w:lang w:val="ru-RU"/>
        </w:rPr>
        <w:br/>
      </w: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Освоение универсальных умений дыхания во время выполнения гимнастических упражнений.</w:t>
      </w:r>
    </w:p>
    <w:p w:rsidR="00304B20" w:rsidRPr="00985B1D" w:rsidRDefault="000C282D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Освоение техники поворотов в обе стороны на сто восемьдесят и триста шестьдесят градусов на одной ноге (попеременно); техники выполнения серии поворотов колено вперёд, в сторону; </w:t>
      </w:r>
      <w:proofErr w:type="spellStart"/>
      <w:proofErr w:type="gramStart"/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поворот«</w:t>
      </w:r>
      <w:proofErr w:type="gramEnd"/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казак</w:t>
      </w:r>
      <w:proofErr w:type="spellEnd"/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», нога вперёд горизонтально. Освоение техники выполнения прыжков толчком с одной ноги вперёд, с поворотом на девяносто и сто восемьдесят градусов в обе стороны.</w:t>
      </w:r>
    </w:p>
    <w:p w:rsidR="00304B20" w:rsidRPr="00985B1D" w:rsidRDefault="000C282D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Освоение танцевальных шагов: шаги с подскоками (вперёд, назад, с поворотом); шаги галопа (в сторону, вперёд), а также в сочетании с различными подскоками; элементы русского танца («</w:t>
      </w:r>
      <w:proofErr w:type="spellStart"/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припадание</w:t>
      </w:r>
      <w:proofErr w:type="spellEnd"/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»), элементы современного танца.</w:t>
      </w:r>
    </w:p>
    <w:p w:rsidR="00304B20" w:rsidRPr="00985B1D" w:rsidRDefault="000C282D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Освоение упражнений на развитие силы: сгибание и разгибание рук в упоре лёжа на полу.</w:t>
      </w:r>
    </w:p>
    <w:p w:rsidR="00304B20" w:rsidRPr="00985B1D" w:rsidRDefault="000C282D">
      <w:pPr>
        <w:autoSpaceDE w:val="0"/>
        <w:autoSpaceDN w:val="0"/>
        <w:spacing w:before="72" w:after="0" w:line="262" w:lineRule="auto"/>
        <w:ind w:left="180" w:right="144"/>
        <w:rPr>
          <w:lang w:val="ru-RU"/>
        </w:rPr>
      </w:pPr>
      <w:proofErr w:type="spellStart"/>
      <w:r w:rsidRPr="00985B1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Игрыиигровыезадания</w:t>
      </w:r>
      <w:proofErr w:type="spellEnd"/>
      <w:r w:rsidRPr="00985B1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, </w:t>
      </w:r>
      <w:proofErr w:type="spellStart"/>
      <w:r w:rsidRPr="00985B1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спортивныеэстафеты</w:t>
      </w:r>
      <w:proofErr w:type="spellEnd"/>
      <w:r w:rsidRPr="00985B1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</w:t>
      </w:r>
      <w:r w:rsidRPr="00985B1D">
        <w:rPr>
          <w:lang w:val="ru-RU"/>
        </w:rPr>
        <w:br/>
      </w: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Ролевые игры и игровые задания с использованием освоенных упражнений и танцевальных шагов.</w:t>
      </w:r>
    </w:p>
    <w:p w:rsidR="00304B20" w:rsidRPr="00985B1D" w:rsidRDefault="000C282D">
      <w:pPr>
        <w:autoSpaceDE w:val="0"/>
        <w:autoSpaceDN w:val="0"/>
        <w:spacing w:before="70" w:after="0" w:line="230" w:lineRule="auto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Спортивные эстафеты с мячом, со скакалкой. Спортивные игры. Туристические игры и задания.</w:t>
      </w:r>
    </w:p>
    <w:p w:rsidR="00304B20" w:rsidRPr="00985B1D" w:rsidRDefault="000C282D">
      <w:pPr>
        <w:tabs>
          <w:tab w:val="left" w:pos="180"/>
        </w:tabs>
        <w:autoSpaceDE w:val="0"/>
        <w:autoSpaceDN w:val="0"/>
        <w:spacing w:before="70" w:after="0"/>
        <w:ind w:right="144"/>
        <w:rPr>
          <w:lang w:val="ru-RU"/>
        </w:rPr>
      </w:pPr>
      <w:r w:rsidRPr="00985B1D">
        <w:rPr>
          <w:lang w:val="ru-RU"/>
        </w:rPr>
        <w:tab/>
      </w:r>
      <w:proofErr w:type="spellStart"/>
      <w:r w:rsidRPr="00985B1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Организующиекомандыиприёмы</w:t>
      </w:r>
      <w:proofErr w:type="spellEnd"/>
      <w:r w:rsidRPr="00985B1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</w:t>
      </w:r>
      <w:r w:rsidRPr="00985B1D">
        <w:rPr>
          <w:lang w:val="ru-RU"/>
        </w:rPr>
        <w:br/>
      </w:r>
      <w:r w:rsidRPr="00985B1D">
        <w:rPr>
          <w:lang w:val="ru-RU"/>
        </w:rPr>
        <w:tab/>
      </w: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Освоение универсальных умений при выполнении организующих команд и строевых упражнений: построение и перестроение в одну, две шеренги, стоя на месте; повороты направо и налево; передвижение в колонне по одному с равномерной скоростью.</w:t>
      </w:r>
    </w:p>
    <w:p w:rsidR="00304B20" w:rsidRPr="00985B1D" w:rsidRDefault="000C282D">
      <w:pPr>
        <w:autoSpaceDE w:val="0"/>
        <w:autoSpaceDN w:val="0"/>
        <w:spacing w:before="262" w:after="0" w:line="230" w:lineRule="auto"/>
        <w:rPr>
          <w:lang w:val="ru-RU"/>
        </w:rPr>
      </w:pPr>
      <w:r w:rsidRPr="00985B1D">
        <w:rPr>
          <w:rFonts w:ascii="Times New Roman" w:eastAsia="Times New Roman" w:hAnsi="Times New Roman"/>
          <w:b/>
          <w:color w:val="000000"/>
          <w:sz w:val="24"/>
          <w:lang w:val="ru-RU"/>
        </w:rPr>
        <w:t>3 КЛАСС</w:t>
      </w:r>
    </w:p>
    <w:p w:rsidR="00304B20" w:rsidRPr="00985B1D" w:rsidRDefault="000C282D">
      <w:pPr>
        <w:autoSpaceDE w:val="0"/>
        <w:autoSpaceDN w:val="0"/>
        <w:spacing w:before="166" w:after="0"/>
        <w:ind w:right="144" w:firstLine="180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Нагрузка. Влияние нагрузки на мышцы. Влияние утренней гимнастики и регулярного выполнения физических упражнений на человека. Физические упражнения. Классификация физических упражнений по направлениям. Эффективность развития физических качеств в соответствии с сенситивными периодами развития. Гимнастика и виды гимнастической разминки.</w:t>
      </w:r>
    </w:p>
    <w:p w:rsidR="00304B20" w:rsidRPr="00985B1D" w:rsidRDefault="000C282D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Основные группы мышц человека. Подводящие упражнения к выполнению акробатических</w:t>
      </w:r>
    </w:p>
    <w:p w:rsidR="00304B20" w:rsidRPr="00985B1D" w:rsidRDefault="00304B20">
      <w:pPr>
        <w:rPr>
          <w:lang w:val="ru-RU"/>
        </w:rPr>
        <w:sectPr w:rsidR="00304B20" w:rsidRPr="00985B1D">
          <w:pgSz w:w="11900" w:h="16840"/>
          <w:pgMar w:top="310" w:right="664" w:bottom="438" w:left="666" w:header="720" w:footer="720" w:gutter="0"/>
          <w:cols w:space="720" w:equalWidth="0">
            <w:col w:w="10570" w:space="0"/>
          </w:cols>
          <w:docGrid w:linePitch="360"/>
        </w:sectPr>
      </w:pPr>
    </w:p>
    <w:p w:rsidR="00304B20" w:rsidRPr="00985B1D" w:rsidRDefault="00304B20">
      <w:pPr>
        <w:autoSpaceDE w:val="0"/>
        <w:autoSpaceDN w:val="0"/>
        <w:spacing w:after="66" w:line="220" w:lineRule="exact"/>
        <w:rPr>
          <w:lang w:val="ru-RU"/>
        </w:rPr>
      </w:pPr>
    </w:p>
    <w:p w:rsidR="00304B20" w:rsidRPr="00985B1D" w:rsidRDefault="000C282D">
      <w:pPr>
        <w:autoSpaceDE w:val="0"/>
        <w:autoSpaceDN w:val="0"/>
        <w:spacing w:after="0" w:line="230" w:lineRule="auto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упражнений.</w:t>
      </w:r>
    </w:p>
    <w:p w:rsidR="00304B20" w:rsidRPr="00985B1D" w:rsidRDefault="000C282D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985B1D">
        <w:rPr>
          <w:lang w:val="ru-RU"/>
        </w:rPr>
        <w:tab/>
      </w: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Моделирование физической нагрузки при выполнении гимнастических упражнений для развития основных физических качеств.</w:t>
      </w:r>
    </w:p>
    <w:p w:rsidR="00304B20" w:rsidRPr="00985B1D" w:rsidRDefault="000C282D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985B1D">
        <w:rPr>
          <w:lang w:val="ru-RU"/>
        </w:rPr>
        <w:tab/>
      </w: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Освоение навыков по самостоятельному ведению общей, партерной разминки и разминки у опоры в группе.</w:t>
      </w:r>
    </w:p>
    <w:p w:rsidR="00304B20" w:rsidRPr="00985B1D" w:rsidRDefault="000C282D">
      <w:pPr>
        <w:autoSpaceDE w:val="0"/>
        <w:autoSpaceDN w:val="0"/>
        <w:spacing w:before="70" w:after="0" w:line="271" w:lineRule="auto"/>
        <w:ind w:right="1008" w:firstLine="180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Освоение и демонстрация приёмов выполнения различных комбинаций гимнастических упражнений с использованием танцевальных шагов, поворотов, прыжков, гимнастических и акробатических упражнений.</w:t>
      </w:r>
    </w:p>
    <w:p w:rsidR="00304B20" w:rsidRPr="00985B1D" w:rsidRDefault="000C282D">
      <w:pPr>
        <w:tabs>
          <w:tab w:val="left" w:pos="180"/>
        </w:tabs>
        <w:autoSpaceDE w:val="0"/>
        <w:autoSpaceDN w:val="0"/>
        <w:spacing w:before="70" w:after="0" w:line="262" w:lineRule="auto"/>
        <w:ind w:right="1152"/>
        <w:rPr>
          <w:lang w:val="ru-RU"/>
        </w:rPr>
      </w:pPr>
      <w:r w:rsidRPr="00985B1D">
        <w:rPr>
          <w:lang w:val="ru-RU"/>
        </w:rPr>
        <w:tab/>
      </w: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Подбор комплекса и демонстрация техники выполнения гимнастических упражнений по преимущественной целевой направленности их использования.</w:t>
      </w:r>
    </w:p>
    <w:p w:rsidR="00304B20" w:rsidRPr="00985B1D" w:rsidRDefault="000C282D">
      <w:pPr>
        <w:tabs>
          <w:tab w:val="left" w:pos="180"/>
        </w:tabs>
        <w:autoSpaceDE w:val="0"/>
        <w:autoSpaceDN w:val="0"/>
        <w:spacing w:before="72" w:after="0" w:line="262" w:lineRule="auto"/>
        <w:ind w:right="1152"/>
        <w:rPr>
          <w:lang w:val="ru-RU"/>
        </w:rPr>
      </w:pPr>
      <w:r w:rsidRPr="00985B1D">
        <w:rPr>
          <w:lang w:val="ru-RU"/>
        </w:rPr>
        <w:tab/>
      </w: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Демонстрация умений построения и перестроения, перемещений различными способами передвижений, включая перекаты, повороты, прыжки, танцевальные шаги.</w:t>
      </w:r>
    </w:p>
    <w:p w:rsidR="00304B20" w:rsidRPr="00985B1D" w:rsidRDefault="000C282D">
      <w:pPr>
        <w:tabs>
          <w:tab w:val="left" w:pos="180"/>
        </w:tabs>
        <w:autoSpaceDE w:val="0"/>
        <w:autoSpaceDN w:val="0"/>
        <w:spacing w:before="70" w:after="0"/>
        <w:ind w:right="1152"/>
        <w:rPr>
          <w:lang w:val="ru-RU"/>
        </w:rPr>
      </w:pPr>
      <w:r w:rsidRPr="00985B1D">
        <w:rPr>
          <w:lang w:val="ru-RU"/>
        </w:rPr>
        <w:tab/>
      </w:r>
      <w:proofErr w:type="spellStart"/>
      <w:r w:rsidRPr="00985B1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Организующиекомандыиприёмы</w:t>
      </w:r>
      <w:proofErr w:type="spellEnd"/>
      <w:r w:rsidRPr="00985B1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</w:t>
      </w:r>
      <w:r w:rsidRPr="00985B1D">
        <w:rPr>
          <w:lang w:val="ru-RU"/>
        </w:rPr>
        <w:br/>
      </w:r>
      <w:r w:rsidRPr="00985B1D">
        <w:rPr>
          <w:lang w:val="ru-RU"/>
        </w:rPr>
        <w:tab/>
      </w: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Выполнение универсальных умений при выполнении организующих команд и строевых упражнений: построение и перестроение в одну, две шеренги; повороты направо и налево; передвижение в колонне по одному с равномерной скоростью.</w:t>
      </w:r>
    </w:p>
    <w:p w:rsidR="00304B20" w:rsidRPr="00985B1D" w:rsidRDefault="000C282D">
      <w:pPr>
        <w:tabs>
          <w:tab w:val="left" w:pos="180"/>
        </w:tabs>
        <w:autoSpaceDE w:val="0"/>
        <w:autoSpaceDN w:val="0"/>
        <w:spacing w:before="70" w:after="0" w:line="271" w:lineRule="auto"/>
        <w:ind w:right="288"/>
        <w:rPr>
          <w:lang w:val="ru-RU"/>
        </w:rPr>
      </w:pPr>
      <w:r w:rsidRPr="00985B1D">
        <w:rPr>
          <w:lang w:val="ru-RU"/>
        </w:rPr>
        <w:tab/>
      </w:r>
      <w:r w:rsidRPr="00985B1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Спортивно-</w:t>
      </w:r>
      <w:proofErr w:type="spellStart"/>
      <w:r w:rsidRPr="00985B1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оздоровительнаядеятельность</w:t>
      </w:r>
      <w:proofErr w:type="spellEnd"/>
      <w:r w:rsidRPr="00985B1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</w:t>
      </w:r>
      <w:r w:rsidRPr="00985B1D">
        <w:rPr>
          <w:lang w:val="ru-RU"/>
        </w:rPr>
        <w:br/>
      </w:r>
      <w:r w:rsidRPr="00985B1D">
        <w:rPr>
          <w:lang w:val="ru-RU"/>
        </w:rPr>
        <w:tab/>
      </w: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Овладение техникой выполнения упражнений основной гимнастики, комплексов гимнастических упражнений; подбор и выполнение комплексов физкультминуток, утренней гимнастики.</w:t>
      </w:r>
    </w:p>
    <w:p w:rsidR="00304B20" w:rsidRPr="00985B1D" w:rsidRDefault="000C282D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985B1D">
        <w:rPr>
          <w:lang w:val="ru-RU"/>
        </w:rPr>
        <w:tab/>
      </w: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Овладение техникой выполнения упражнений основной гимнастики на развитие отдельных мышечных групп.</w:t>
      </w:r>
    </w:p>
    <w:p w:rsidR="00304B20" w:rsidRPr="00985B1D" w:rsidRDefault="000C282D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985B1D">
        <w:rPr>
          <w:lang w:val="ru-RU"/>
        </w:rPr>
        <w:tab/>
      </w: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Овладение техникой выполнения упражнений основной гимнастики с учётом особенностей режима работы мышц (динамичные, статичные).</w:t>
      </w:r>
    </w:p>
    <w:p w:rsidR="00304B20" w:rsidRPr="00985B1D" w:rsidRDefault="000C282D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985B1D">
        <w:rPr>
          <w:lang w:val="ru-RU"/>
        </w:rPr>
        <w:tab/>
      </w: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Овладение техникой выполнения серии поворотов и прыжков, в том числе с использованием гимнастических предметов.</w:t>
      </w:r>
    </w:p>
    <w:p w:rsidR="00304B20" w:rsidRPr="00985B1D" w:rsidRDefault="000C282D">
      <w:pPr>
        <w:autoSpaceDE w:val="0"/>
        <w:autoSpaceDN w:val="0"/>
        <w:spacing w:before="70" w:after="0"/>
        <w:ind w:firstLine="180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Демонстрация универсальных умений: выполнение бросков гимнастического мяча в заданную плоскость пространства одной рукой (попеременно), двумя руками; имитация падения в группировке с кувырками; бег (челночный), метание теннисного мяча в заданную цель; прыжки в высоту, в длину; плавание.</w:t>
      </w:r>
    </w:p>
    <w:p w:rsidR="00304B20" w:rsidRPr="00985B1D" w:rsidRDefault="000C282D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985B1D">
        <w:rPr>
          <w:lang w:val="ru-RU"/>
        </w:rPr>
        <w:tab/>
      </w: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Овладение техникой плавания на дистанцию не менее 25 метров (при материально-технической базы).</w:t>
      </w:r>
    </w:p>
    <w:p w:rsidR="00304B20" w:rsidRPr="00985B1D" w:rsidRDefault="000C282D">
      <w:pPr>
        <w:tabs>
          <w:tab w:val="left" w:pos="180"/>
        </w:tabs>
        <w:autoSpaceDE w:val="0"/>
        <w:autoSpaceDN w:val="0"/>
        <w:spacing w:before="72" w:after="0" w:line="262" w:lineRule="auto"/>
        <w:ind w:right="864"/>
        <w:rPr>
          <w:lang w:val="ru-RU"/>
        </w:rPr>
      </w:pPr>
      <w:r w:rsidRPr="00985B1D">
        <w:rPr>
          <w:lang w:val="ru-RU"/>
        </w:rPr>
        <w:tab/>
      </w: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Освоение правил вида спорта (на выбор), освоение физических упражнений для начальной подготовки по данному виду спорта.</w:t>
      </w:r>
    </w:p>
    <w:p w:rsidR="00304B20" w:rsidRPr="00985B1D" w:rsidRDefault="000C282D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Выполнение заданий в ролевых играх и игровых заданий.</w:t>
      </w:r>
    </w:p>
    <w:p w:rsidR="00304B20" w:rsidRPr="00985B1D" w:rsidRDefault="000C282D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985B1D">
        <w:rPr>
          <w:lang w:val="ru-RU"/>
        </w:rPr>
        <w:tab/>
      </w: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Овладение техникой выполнения строевого шага и походного шага. Шеренги, перестроения и движение в шеренгах. Повороты на месте и в движении.</w:t>
      </w:r>
    </w:p>
    <w:p w:rsidR="00304B20" w:rsidRPr="00985B1D" w:rsidRDefault="000C282D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Различные групповые выступления, в </w:t>
      </w:r>
      <w:proofErr w:type="spellStart"/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т.ч</w:t>
      </w:r>
      <w:proofErr w:type="spellEnd"/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 xml:space="preserve">. освоение основных условий участия во </w:t>
      </w:r>
      <w:proofErr w:type="spellStart"/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флешмобах</w:t>
      </w:r>
      <w:proofErr w:type="spellEnd"/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304B20" w:rsidRPr="00985B1D" w:rsidRDefault="000C282D">
      <w:pPr>
        <w:autoSpaceDE w:val="0"/>
        <w:autoSpaceDN w:val="0"/>
        <w:spacing w:before="262" w:after="0" w:line="230" w:lineRule="auto"/>
        <w:rPr>
          <w:lang w:val="ru-RU"/>
        </w:rPr>
      </w:pPr>
      <w:r w:rsidRPr="00985B1D">
        <w:rPr>
          <w:rFonts w:ascii="Times New Roman" w:eastAsia="Times New Roman" w:hAnsi="Times New Roman"/>
          <w:b/>
          <w:color w:val="000000"/>
          <w:sz w:val="24"/>
          <w:lang w:val="ru-RU"/>
        </w:rPr>
        <w:t>4 КЛАСС</w:t>
      </w:r>
    </w:p>
    <w:p w:rsidR="00304B20" w:rsidRPr="00985B1D" w:rsidRDefault="000C282D">
      <w:pPr>
        <w:autoSpaceDE w:val="0"/>
        <w:autoSpaceDN w:val="0"/>
        <w:spacing w:before="166" w:after="0" w:line="271" w:lineRule="auto"/>
        <w:ind w:firstLine="180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Физическое воспитание и физическое совершенствование. Спорт и гимнастические виды спорта. Принципиальные различия спорта и физической культуры. Ознакомление с видами спорта (на выбор) и правилами проведения соревнований по виду спорта (на выбор).</w:t>
      </w:r>
    </w:p>
    <w:p w:rsidR="00304B20" w:rsidRPr="00985B1D" w:rsidRDefault="000C282D">
      <w:pPr>
        <w:autoSpaceDE w:val="0"/>
        <w:autoSpaceDN w:val="0"/>
        <w:spacing w:before="70" w:after="0"/>
        <w:ind w:firstLine="180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Освоение методов подбора упражнений для физического совершенствования и эффективного развития физических качеств по индивидуальной образовательной траектории, в том числе для утренней гимнастики, увеличения эффективности развития гибкости, координации. Самостоятельное проведение разминки по её видам.</w:t>
      </w:r>
    </w:p>
    <w:p w:rsidR="00304B20" w:rsidRPr="00985B1D" w:rsidRDefault="000C282D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Освоение методов организации и проведения спортивных эстафет, игр и игровых заданий,</w:t>
      </w:r>
    </w:p>
    <w:p w:rsidR="00304B20" w:rsidRPr="00985B1D" w:rsidRDefault="00304B20">
      <w:pPr>
        <w:rPr>
          <w:lang w:val="ru-RU"/>
        </w:rPr>
        <w:sectPr w:rsidR="00304B20" w:rsidRPr="00985B1D">
          <w:pgSz w:w="11900" w:h="16840"/>
          <w:pgMar w:top="286" w:right="704" w:bottom="296" w:left="666" w:header="720" w:footer="720" w:gutter="0"/>
          <w:cols w:space="720" w:equalWidth="0">
            <w:col w:w="10530" w:space="0"/>
          </w:cols>
          <w:docGrid w:linePitch="360"/>
        </w:sectPr>
      </w:pPr>
    </w:p>
    <w:p w:rsidR="00304B20" w:rsidRPr="00985B1D" w:rsidRDefault="00304B20">
      <w:pPr>
        <w:autoSpaceDE w:val="0"/>
        <w:autoSpaceDN w:val="0"/>
        <w:spacing w:after="90" w:line="220" w:lineRule="exact"/>
        <w:rPr>
          <w:lang w:val="ru-RU"/>
        </w:rPr>
      </w:pPr>
    </w:p>
    <w:p w:rsidR="00304B20" w:rsidRPr="00985B1D" w:rsidRDefault="000C282D">
      <w:pPr>
        <w:autoSpaceDE w:val="0"/>
        <w:autoSpaceDN w:val="0"/>
        <w:spacing w:after="0" w:line="230" w:lineRule="auto"/>
        <w:jc w:val="center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принципы проведения эстафет при ролевом участии (капитан команды, участник, судья, организатор).</w:t>
      </w:r>
    </w:p>
    <w:p w:rsidR="00304B20" w:rsidRPr="00985B1D" w:rsidRDefault="000C282D">
      <w:pPr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 xml:space="preserve">Туристическая игровая и спортивная игровая деятельность. Обеспечение индивидуального и коллективного творчества по созданию эстафет, игровых заданий, </w:t>
      </w:r>
      <w:proofErr w:type="spellStart"/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флешмоба</w:t>
      </w:r>
      <w:proofErr w:type="spellEnd"/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304B20" w:rsidRPr="00985B1D" w:rsidRDefault="000C282D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985B1D">
        <w:rPr>
          <w:lang w:val="ru-RU"/>
        </w:rPr>
        <w:tab/>
      </w: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Овладение техникой выполнения простейших форм борьбы. Игровые задания в рамках освоения упражнений единоборств и самообороны.</w:t>
      </w:r>
    </w:p>
    <w:p w:rsidR="00304B20" w:rsidRPr="00985B1D" w:rsidRDefault="000C282D">
      <w:pPr>
        <w:tabs>
          <w:tab w:val="left" w:pos="180"/>
        </w:tabs>
        <w:autoSpaceDE w:val="0"/>
        <w:autoSpaceDN w:val="0"/>
        <w:spacing w:before="70" w:after="0" w:line="262" w:lineRule="auto"/>
        <w:ind w:right="1296"/>
        <w:rPr>
          <w:lang w:val="ru-RU"/>
        </w:rPr>
      </w:pPr>
      <w:r w:rsidRPr="00985B1D">
        <w:rPr>
          <w:lang w:val="ru-RU"/>
        </w:rPr>
        <w:tab/>
      </w: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Освоение навыков туристической деятельности, включая сбор базового снаряжения для туристического похода, составление маршрута на карте с использованием компаса.</w:t>
      </w:r>
    </w:p>
    <w:p w:rsidR="00304B20" w:rsidRPr="00985B1D" w:rsidRDefault="000C282D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985B1D">
        <w:rPr>
          <w:lang w:val="ru-RU"/>
        </w:rPr>
        <w:tab/>
      </w: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Освоение принципов определения максимально допустимой для себя нагрузки (амплитуды движения) при выполнении физического упражнения.</w:t>
      </w:r>
    </w:p>
    <w:p w:rsidR="00304B20" w:rsidRPr="00985B1D" w:rsidRDefault="000C282D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Способы демонстрации результатов освоения программы.</w:t>
      </w:r>
    </w:p>
    <w:p w:rsidR="00304B20" w:rsidRPr="00985B1D" w:rsidRDefault="000C282D">
      <w:pPr>
        <w:tabs>
          <w:tab w:val="left" w:pos="180"/>
        </w:tabs>
        <w:autoSpaceDE w:val="0"/>
        <w:autoSpaceDN w:val="0"/>
        <w:spacing w:before="72" w:after="0" w:line="271" w:lineRule="auto"/>
        <w:ind w:right="576"/>
        <w:rPr>
          <w:lang w:val="ru-RU"/>
        </w:rPr>
      </w:pPr>
      <w:r w:rsidRPr="00985B1D">
        <w:rPr>
          <w:lang w:val="ru-RU"/>
        </w:rPr>
        <w:tab/>
      </w:r>
      <w:r w:rsidRPr="00985B1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Спортивно-</w:t>
      </w:r>
      <w:proofErr w:type="spellStart"/>
      <w:r w:rsidRPr="00985B1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оздоровительнаядеятельность</w:t>
      </w:r>
      <w:proofErr w:type="spellEnd"/>
      <w:r w:rsidRPr="00985B1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</w:t>
      </w:r>
      <w:r w:rsidRPr="00985B1D">
        <w:rPr>
          <w:lang w:val="ru-RU"/>
        </w:rPr>
        <w:br/>
      </w:r>
      <w:r w:rsidRPr="00985B1D">
        <w:rPr>
          <w:lang w:val="ru-RU"/>
        </w:rPr>
        <w:tab/>
      </w: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Овладение техникой выполнения комбинаций упражнений основной гимнастики с элементами акробатики и танцевальных шагов.</w:t>
      </w:r>
    </w:p>
    <w:p w:rsidR="00304B20" w:rsidRPr="00985B1D" w:rsidRDefault="000C282D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985B1D">
        <w:rPr>
          <w:lang w:val="ru-RU"/>
        </w:rPr>
        <w:tab/>
      </w: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Овладение техникой выполнения гимнастических упражнений для развития силы мышц рук (для удержания собственного веса).</w:t>
      </w:r>
    </w:p>
    <w:p w:rsidR="00304B20" w:rsidRPr="00985B1D" w:rsidRDefault="000C282D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985B1D">
        <w:rPr>
          <w:lang w:val="ru-RU"/>
        </w:rPr>
        <w:tab/>
      </w: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Овладение техникой выполнения гимнастических упражнений для сбалансированности веса и роста; эстетических движений.</w:t>
      </w:r>
    </w:p>
    <w:p w:rsidR="00304B20" w:rsidRPr="00985B1D" w:rsidRDefault="000C282D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Овладение техникой выполнения гимнастических упражнений на укрепление мышц брюшного пресса, спины, мышц груди: «уголок» (усложнённый вариант), упражнение для рук; </w:t>
      </w:r>
      <w:proofErr w:type="spellStart"/>
      <w:proofErr w:type="gramStart"/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упражнение«</w:t>
      </w:r>
      <w:proofErr w:type="gramEnd"/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волна</w:t>
      </w:r>
      <w:proofErr w:type="spellEnd"/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» вперёд, назад; упражнение для укрепления мышц спины и увеличения эластичности мышц туловища.</w:t>
      </w:r>
    </w:p>
    <w:p w:rsidR="00304B20" w:rsidRPr="00985B1D" w:rsidRDefault="000C282D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985B1D">
        <w:rPr>
          <w:lang w:val="ru-RU"/>
        </w:rPr>
        <w:tab/>
      </w: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Освоение акробатических упражнений: мост из положения стоя и поднятие из моста; шпагаты: поперечный или продольный; стойка на руках; колесо.</w:t>
      </w:r>
    </w:p>
    <w:p w:rsidR="00304B20" w:rsidRPr="00985B1D" w:rsidRDefault="000C282D">
      <w:pPr>
        <w:tabs>
          <w:tab w:val="left" w:pos="180"/>
        </w:tabs>
        <w:autoSpaceDE w:val="0"/>
        <w:autoSpaceDN w:val="0"/>
        <w:spacing w:before="70" w:after="0" w:line="262" w:lineRule="auto"/>
        <w:ind w:right="1440"/>
        <w:rPr>
          <w:lang w:val="ru-RU"/>
        </w:rPr>
      </w:pPr>
      <w:r w:rsidRPr="00985B1D">
        <w:rPr>
          <w:lang w:val="ru-RU"/>
        </w:rPr>
        <w:tab/>
      </w: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Овладение техникой выполнения гимнастической, строевой и туристической ходьбы и равномерного бега на 60 и 100 м.</w:t>
      </w:r>
    </w:p>
    <w:p w:rsidR="00304B20" w:rsidRPr="00985B1D" w:rsidRDefault="000C282D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985B1D">
        <w:rPr>
          <w:lang w:val="ru-RU"/>
        </w:rPr>
        <w:tab/>
      </w: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Освоение прыжков в длину и высоту с места толчком двумя ногами, в высоту с разбега (при наличии специального спортивного легкоатлетического оборудования).</w:t>
      </w:r>
    </w:p>
    <w:p w:rsidR="00304B20" w:rsidRPr="00985B1D" w:rsidRDefault="000C282D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985B1D">
        <w:rPr>
          <w:lang w:val="ru-RU"/>
        </w:rPr>
        <w:tab/>
      </w: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Овладение одним или более из спортивных стилей плавания на время и дистанцию (на выбор) при наличии материально-технического обеспечения).</w:t>
      </w:r>
    </w:p>
    <w:p w:rsidR="00304B20" w:rsidRPr="00985B1D" w:rsidRDefault="000C282D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985B1D">
        <w:rPr>
          <w:lang w:val="ru-RU"/>
        </w:rPr>
        <w:tab/>
      </w: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Освоение правил вида спорта (на выбор) и освоение физических упражнений для начальной подготовки по данному виду спорта в соответствии со стандартами спортивной подготовки.</w:t>
      </w:r>
    </w:p>
    <w:p w:rsidR="00304B20" w:rsidRPr="00985B1D" w:rsidRDefault="000C282D">
      <w:pPr>
        <w:autoSpaceDE w:val="0"/>
        <w:autoSpaceDN w:val="0"/>
        <w:spacing w:before="72" w:after="0"/>
        <w:ind w:firstLine="180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Демонстрация универсальных умений: выполнение бросков гимнастического мяча в заданную плоскость пространства одной рукой (попеременно), двумя руками; имитация падения в группировке с кувырками; перемещение на лыжах; бег (челночный), метание теннисного мяча в заданную цель; прыжки в высоту, в длину; плавание.</w:t>
      </w:r>
    </w:p>
    <w:p w:rsidR="00304B20" w:rsidRPr="00985B1D" w:rsidRDefault="000C282D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Выполнение заданий в ролевых, туристических, спортивных играх.</w:t>
      </w:r>
    </w:p>
    <w:p w:rsidR="00304B20" w:rsidRPr="00985B1D" w:rsidRDefault="000C282D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985B1D">
        <w:rPr>
          <w:lang w:val="ru-RU"/>
        </w:rPr>
        <w:tab/>
      </w: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Освоение строевого шага и походного шага. Шеренги, перестроения и движение в шеренгах. Повороты на месте и в движении.</w:t>
      </w:r>
    </w:p>
    <w:p w:rsidR="00304B20" w:rsidRPr="00985B1D" w:rsidRDefault="000C282D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Овладение техникой выполнения групповых гимнастических и спортивных упражнений.</w:t>
      </w:r>
    </w:p>
    <w:p w:rsidR="00304B20" w:rsidRPr="00985B1D" w:rsidRDefault="000C282D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Демонстрация результатов освоения программы.</w:t>
      </w:r>
    </w:p>
    <w:p w:rsidR="00304B20" w:rsidRPr="00985B1D" w:rsidRDefault="00304B20">
      <w:pPr>
        <w:rPr>
          <w:lang w:val="ru-RU"/>
        </w:rPr>
        <w:sectPr w:rsidR="00304B20" w:rsidRPr="00985B1D">
          <w:pgSz w:w="11900" w:h="16840"/>
          <w:pgMar w:top="310" w:right="670" w:bottom="1422" w:left="666" w:header="720" w:footer="720" w:gutter="0"/>
          <w:cols w:space="720" w:equalWidth="0">
            <w:col w:w="10564" w:space="0"/>
          </w:cols>
          <w:docGrid w:linePitch="360"/>
        </w:sectPr>
      </w:pPr>
    </w:p>
    <w:p w:rsidR="00304B20" w:rsidRPr="00985B1D" w:rsidRDefault="00304B20">
      <w:pPr>
        <w:autoSpaceDE w:val="0"/>
        <w:autoSpaceDN w:val="0"/>
        <w:spacing w:after="78" w:line="220" w:lineRule="exact"/>
        <w:rPr>
          <w:lang w:val="ru-RU"/>
        </w:rPr>
      </w:pPr>
    </w:p>
    <w:p w:rsidR="00304B20" w:rsidRPr="00985B1D" w:rsidRDefault="000C282D">
      <w:pPr>
        <w:autoSpaceDE w:val="0"/>
        <w:autoSpaceDN w:val="0"/>
        <w:spacing w:after="0" w:line="230" w:lineRule="auto"/>
        <w:rPr>
          <w:lang w:val="ru-RU"/>
        </w:rPr>
      </w:pPr>
      <w:r w:rsidRPr="00985B1D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304B20" w:rsidRPr="00985B1D" w:rsidRDefault="000C282D">
      <w:pPr>
        <w:autoSpaceDE w:val="0"/>
        <w:autoSpaceDN w:val="0"/>
        <w:spacing w:before="346" w:after="0" w:line="271" w:lineRule="auto"/>
        <w:ind w:right="720" w:firstLine="180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 xml:space="preserve">В соответствии с требованиями к результатам освоения основных образовательных программ начального общего образования ФГОС программа направлена на достижение обучающимися личностных, </w:t>
      </w:r>
      <w:proofErr w:type="spellStart"/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 результатов по физической культуре.</w:t>
      </w:r>
    </w:p>
    <w:p w:rsidR="00304B20" w:rsidRPr="00985B1D" w:rsidRDefault="000C282D">
      <w:pPr>
        <w:tabs>
          <w:tab w:val="left" w:pos="180"/>
        </w:tabs>
        <w:autoSpaceDE w:val="0"/>
        <w:autoSpaceDN w:val="0"/>
        <w:spacing w:before="190" w:after="0" w:line="281" w:lineRule="auto"/>
        <w:ind w:right="288"/>
        <w:rPr>
          <w:lang w:val="ru-RU"/>
        </w:rPr>
      </w:pPr>
      <w:r w:rsidRPr="00985B1D">
        <w:rPr>
          <w:lang w:val="ru-RU"/>
        </w:rPr>
        <w:tab/>
      </w:r>
      <w:r w:rsidRPr="00985B1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ЛИЧНОСТНЫЕ РЕЗУЛЬТАТЫ </w:t>
      </w:r>
      <w:r w:rsidRPr="00985B1D">
        <w:rPr>
          <w:lang w:val="ru-RU"/>
        </w:rPr>
        <w:br/>
      </w:r>
      <w:r w:rsidRPr="00985B1D">
        <w:rPr>
          <w:lang w:val="ru-RU"/>
        </w:rPr>
        <w:tab/>
      </w: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 освоения программы начального общего образования достигаются в ходе обучения физической культуре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обучающихся.</w:t>
      </w:r>
    </w:p>
    <w:p w:rsidR="00304B20" w:rsidRPr="00985B1D" w:rsidRDefault="000C282D">
      <w:pPr>
        <w:autoSpaceDE w:val="0"/>
        <w:autoSpaceDN w:val="0"/>
        <w:spacing w:before="72" w:after="0" w:line="271" w:lineRule="auto"/>
        <w:ind w:right="288" w:firstLine="180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 освоения предмета «Физическая культура» в начальной школе отражают готовность обучающихся руководствоваться ценностями и приобретение первоначального опыта деятельности на их основе.</w:t>
      </w:r>
    </w:p>
    <w:p w:rsidR="00304B20" w:rsidRPr="00985B1D" w:rsidRDefault="000C282D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85B1D">
        <w:rPr>
          <w:rFonts w:ascii="Times New Roman" w:eastAsia="Times New Roman" w:hAnsi="Times New Roman"/>
          <w:b/>
          <w:color w:val="000000"/>
          <w:sz w:val="24"/>
          <w:lang w:val="ru-RU"/>
        </w:rPr>
        <w:t>Патриотическое воспитание:</w:t>
      </w:r>
    </w:p>
    <w:p w:rsidR="00304B20" w:rsidRPr="00985B1D" w:rsidRDefault="000C282D">
      <w:pPr>
        <w:autoSpaceDE w:val="0"/>
        <w:autoSpaceDN w:val="0"/>
        <w:spacing w:before="178" w:after="0" w:line="281" w:lineRule="auto"/>
        <w:ind w:left="420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—  ценностное отношение к отечественному спортивному, культурному, историческому и научному наследию, понимание значения физической культуры в жизни современного общества, способность владеть достоверной информацией о спортивных достижениях сборных команд по видам спорта на международной спортивной арене, основных мировых и отечественных тенденциях развития физической культуры для блага человека, заинтересованность в научных знаниях о человеке.</w:t>
      </w:r>
    </w:p>
    <w:p w:rsidR="00304B20" w:rsidRPr="00985B1D" w:rsidRDefault="000C282D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985B1D">
        <w:rPr>
          <w:rFonts w:ascii="Times New Roman" w:eastAsia="Times New Roman" w:hAnsi="Times New Roman"/>
          <w:b/>
          <w:color w:val="000000"/>
          <w:sz w:val="24"/>
          <w:lang w:val="ru-RU"/>
        </w:rPr>
        <w:t>Гражданское воспитание:</w:t>
      </w:r>
    </w:p>
    <w:p w:rsidR="00304B20" w:rsidRPr="00985B1D" w:rsidRDefault="000C282D">
      <w:pPr>
        <w:autoSpaceDE w:val="0"/>
        <w:autoSpaceDN w:val="0"/>
        <w:spacing w:before="178" w:after="0" w:line="286" w:lineRule="auto"/>
        <w:ind w:left="420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—  представление о социальных нормах и правилах межличностных отношений в коллективе, готовность к разнообразной совместной деятельности при выполнении учебных, познавательных задач, освоение и выполнение физических упражнений, создание учебных проектов, стремление к взаимопониманию и взаимопомощи в процессе этой учебной деятельности; готовность оценивать своё поведение и поступки своих товарищей с позиции нравственных и правовых норм с учётом осознания последствий поступков; оказание посильной помощи и моральной поддержки сверстникам при выполнении учебных заданий, доброжелательное и уважительное отношение при объяснении ошибок и способов их устранения.</w:t>
      </w:r>
    </w:p>
    <w:p w:rsidR="00304B20" w:rsidRPr="00985B1D" w:rsidRDefault="000C282D">
      <w:pPr>
        <w:autoSpaceDE w:val="0"/>
        <w:autoSpaceDN w:val="0"/>
        <w:spacing w:before="180" w:after="0" w:line="230" w:lineRule="auto"/>
        <w:ind w:left="180"/>
        <w:rPr>
          <w:lang w:val="ru-RU"/>
        </w:rPr>
      </w:pPr>
      <w:r w:rsidRPr="00985B1D">
        <w:rPr>
          <w:rFonts w:ascii="Times New Roman" w:eastAsia="Times New Roman" w:hAnsi="Times New Roman"/>
          <w:b/>
          <w:color w:val="000000"/>
          <w:sz w:val="24"/>
          <w:lang w:val="ru-RU"/>
        </w:rPr>
        <w:t>Ценности научного познания:</w:t>
      </w:r>
    </w:p>
    <w:p w:rsidR="00304B20" w:rsidRPr="00985B1D" w:rsidRDefault="000C282D">
      <w:pPr>
        <w:autoSpaceDE w:val="0"/>
        <w:autoSpaceDN w:val="0"/>
        <w:spacing w:before="180" w:after="0" w:line="262" w:lineRule="auto"/>
        <w:ind w:left="420" w:right="576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—  знание истории развития представлений о физическом развитии и воспитании человека в российской культурно-педагогической традиции;</w:t>
      </w:r>
    </w:p>
    <w:p w:rsidR="00304B20" w:rsidRPr="00985B1D" w:rsidRDefault="000C282D">
      <w:pPr>
        <w:autoSpaceDE w:val="0"/>
        <w:autoSpaceDN w:val="0"/>
        <w:spacing w:before="238" w:after="0" w:line="271" w:lineRule="auto"/>
        <w:ind w:left="420" w:right="144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—  познавательные мотивы, направленные на получение новых знаний по физической культуре, необходимых для формирования здоровья и здоровых привычек, физического развития и физического совершенствования;</w:t>
      </w:r>
    </w:p>
    <w:p w:rsidR="00304B20" w:rsidRPr="00985B1D" w:rsidRDefault="000C282D">
      <w:pPr>
        <w:autoSpaceDE w:val="0"/>
        <w:autoSpaceDN w:val="0"/>
        <w:spacing w:before="238" w:after="0" w:line="271" w:lineRule="auto"/>
        <w:ind w:left="420" w:right="288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познавательная и информационная культура, в том числе навыки самостоятельной работы с учебными текстами, справочной литературой, доступными техническими средствами </w:t>
      </w:r>
      <w:r w:rsidRPr="00985B1D">
        <w:rPr>
          <w:lang w:val="ru-RU"/>
        </w:rPr>
        <w:br/>
      </w: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информационных технологий;</w:t>
      </w:r>
    </w:p>
    <w:p w:rsidR="00304B20" w:rsidRPr="00985B1D" w:rsidRDefault="000C282D">
      <w:pPr>
        <w:autoSpaceDE w:val="0"/>
        <w:autoSpaceDN w:val="0"/>
        <w:spacing w:before="238" w:after="0" w:line="271" w:lineRule="auto"/>
        <w:ind w:left="420" w:right="432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 xml:space="preserve">—  интерес к обучению и познанию, любознательность, готовность и способность к </w:t>
      </w:r>
      <w:r w:rsidRPr="00985B1D">
        <w:rPr>
          <w:lang w:val="ru-RU"/>
        </w:rPr>
        <w:br/>
      </w: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самообразованию, исследовательской деятельности, к осознанному выбору направленности и уровня обучения в дальнейшем.</w:t>
      </w:r>
    </w:p>
    <w:p w:rsidR="00304B20" w:rsidRPr="00985B1D" w:rsidRDefault="000C282D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985B1D">
        <w:rPr>
          <w:rFonts w:ascii="Times New Roman" w:eastAsia="Times New Roman" w:hAnsi="Times New Roman"/>
          <w:b/>
          <w:color w:val="000000"/>
          <w:sz w:val="24"/>
          <w:lang w:val="ru-RU"/>
        </w:rPr>
        <w:t>Формирование культуры здоровья:</w:t>
      </w:r>
    </w:p>
    <w:p w:rsidR="00304B20" w:rsidRPr="00985B1D" w:rsidRDefault="00304B20">
      <w:pPr>
        <w:rPr>
          <w:lang w:val="ru-RU"/>
        </w:rPr>
        <w:sectPr w:rsidR="00304B20" w:rsidRPr="00985B1D">
          <w:pgSz w:w="11900" w:h="16840"/>
          <w:pgMar w:top="298" w:right="650" w:bottom="32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04B20" w:rsidRPr="00985B1D" w:rsidRDefault="00304B20">
      <w:pPr>
        <w:autoSpaceDE w:val="0"/>
        <w:autoSpaceDN w:val="0"/>
        <w:spacing w:after="108" w:line="220" w:lineRule="exact"/>
        <w:rPr>
          <w:lang w:val="ru-RU"/>
        </w:rPr>
      </w:pPr>
    </w:p>
    <w:p w:rsidR="00304B20" w:rsidRPr="00985B1D" w:rsidRDefault="000C282D">
      <w:pPr>
        <w:autoSpaceDE w:val="0"/>
        <w:autoSpaceDN w:val="0"/>
        <w:spacing w:after="0" w:line="281" w:lineRule="auto"/>
        <w:ind w:left="420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осознание ценности своего здоровья для себя, общества, государства; ответственное </w:t>
      </w:r>
      <w:r w:rsidRPr="00985B1D">
        <w:rPr>
          <w:lang w:val="ru-RU"/>
        </w:rPr>
        <w:br/>
      </w: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отношение к регулярным занятиям физической культурой, в том числе освоению гимнастических упражнений и плавания как важных жизнеобеспечивающих умений; установка на здоровый образ жизни, необходимость соблюдения правил безопасности при занятиях физической культурой и спортом.</w:t>
      </w:r>
    </w:p>
    <w:p w:rsidR="00304B20" w:rsidRPr="00985B1D" w:rsidRDefault="000C282D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985B1D">
        <w:rPr>
          <w:rFonts w:ascii="Times New Roman" w:eastAsia="Times New Roman" w:hAnsi="Times New Roman"/>
          <w:b/>
          <w:color w:val="000000"/>
          <w:sz w:val="24"/>
          <w:lang w:val="ru-RU"/>
        </w:rPr>
        <w:t>Экологическое воспитание:</w:t>
      </w:r>
    </w:p>
    <w:p w:rsidR="00304B20" w:rsidRPr="00985B1D" w:rsidRDefault="000C282D">
      <w:pPr>
        <w:autoSpaceDE w:val="0"/>
        <w:autoSpaceDN w:val="0"/>
        <w:spacing w:before="178" w:after="0"/>
        <w:ind w:left="420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—  экологически целесообразное отношение к природе, внимательное отношение к человеку, его потребностям в жизнеобеспечивающих двигательных действиях; ответственное отношение к собственному физическому и психическому здоровью, осознание ценности соблюдения правил безопасного поведения в ситуациях, угрожающих здоровью и жизни людей;</w:t>
      </w:r>
    </w:p>
    <w:p w:rsidR="00304B20" w:rsidRPr="00985B1D" w:rsidRDefault="000C282D">
      <w:pPr>
        <w:autoSpaceDE w:val="0"/>
        <w:autoSpaceDN w:val="0"/>
        <w:spacing w:before="240" w:after="0" w:line="262" w:lineRule="auto"/>
        <w:ind w:left="420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—  экологическое мышление, умение руководствоваться им в познавательной, коммуникативной и социальной практике.</w:t>
      </w:r>
    </w:p>
    <w:p w:rsidR="00304B20" w:rsidRPr="00985B1D" w:rsidRDefault="000C282D">
      <w:pPr>
        <w:autoSpaceDE w:val="0"/>
        <w:autoSpaceDN w:val="0"/>
        <w:spacing w:before="298" w:after="0" w:line="230" w:lineRule="auto"/>
        <w:ind w:left="180"/>
        <w:rPr>
          <w:lang w:val="ru-RU"/>
        </w:rPr>
      </w:pPr>
      <w:r w:rsidRPr="00985B1D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304B20" w:rsidRPr="00985B1D" w:rsidRDefault="000C282D">
      <w:pPr>
        <w:tabs>
          <w:tab w:val="left" w:pos="180"/>
        </w:tabs>
        <w:autoSpaceDE w:val="0"/>
        <w:autoSpaceDN w:val="0"/>
        <w:spacing w:before="190" w:after="0" w:line="262" w:lineRule="auto"/>
        <w:ind w:right="864"/>
        <w:rPr>
          <w:lang w:val="ru-RU"/>
        </w:rPr>
      </w:pPr>
      <w:r w:rsidRPr="00985B1D">
        <w:rPr>
          <w:lang w:val="ru-RU"/>
        </w:rPr>
        <w:tab/>
      </w:r>
      <w:proofErr w:type="spellStart"/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освоения образовательной программы по физической культуре отражают овладение универсальными познавательными действиями.</w:t>
      </w:r>
    </w:p>
    <w:p w:rsidR="00304B20" w:rsidRPr="00985B1D" w:rsidRDefault="000C282D">
      <w:pPr>
        <w:autoSpaceDE w:val="0"/>
        <w:autoSpaceDN w:val="0"/>
        <w:spacing w:before="70" w:after="0" w:line="283" w:lineRule="auto"/>
        <w:ind w:firstLine="180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 xml:space="preserve">В составе </w:t>
      </w:r>
      <w:proofErr w:type="spellStart"/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результатов выделяют такие значимые для формирования мировоззрения формы научного познания, как научный факт, гипотеза, теория, закон, понятие, проблема, идея, категория, которые используются в естественно-научных учебных предметах и позволяют на основе знаний из этих предметов формировать представление о целостной 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</w:t>
      </w:r>
    </w:p>
    <w:p w:rsidR="00304B20" w:rsidRPr="00985B1D" w:rsidRDefault="000C282D">
      <w:pPr>
        <w:tabs>
          <w:tab w:val="left" w:pos="180"/>
        </w:tabs>
        <w:autoSpaceDE w:val="0"/>
        <w:autoSpaceDN w:val="0"/>
        <w:spacing w:before="70" w:after="0"/>
        <w:ind w:right="864"/>
        <w:rPr>
          <w:lang w:val="ru-RU"/>
        </w:rPr>
      </w:pPr>
      <w:r w:rsidRPr="00985B1D">
        <w:rPr>
          <w:lang w:val="ru-RU"/>
        </w:rPr>
        <w:tab/>
      </w:r>
      <w:proofErr w:type="spellStart"/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освоения образовательной программы по физической культуре отражают овладение универсальными учебными действиями, в том числе: </w:t>
      </w:r>
      <w:r w:rsidRPr="00985B1D">
        <w:rPr>
          <w:lang w:val="ru-RU"/>
        </w:rPr>
        <w:br/>
      </w:r>
      <w:r w:rsidRPr="00985B1D">
        <w:rPr>
          <w:lang w:val="ru-RU"/>
        </w:rPr>
        <w:tab/>
      </w: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 xml:space="preserve">1) </w:t>
      </w:r>
      <w:r w:rsidRPr="00985B1D">
        <w:rPr>
          <w:rFonts w:ascii="Times New Roman" w:eastAsia="Times New Roman" w:hAnsi="Times New Roman"/>
          <w:b/>
          <w:color w:val="000000"/>
          <w:sz w:val="24"/>
          <w:lang w:val="ru-RU"/>
        </w:rPr>
        <w:t>Познавательные универсальные учебные действия</w:t>
      </w: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, отражающие методы познания окружающего мира:</w:t>
      </w:r>
    </w:p>
    <w:p w:rsidR="00304B20" w:rsidRPr="00985B1D" w:rsidRDefault="000C282D">
      <w:pPr>
        <w:autoSpaceDE w:val="0"/>
        <w:autoSpaceDN w:val="0"/>
        <w:spacing w:before="178" w:after="0" w:line="262" w:lineRule="auto"/>
        <w:ind w:left="420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—  ориентироваться в терминах и понятиях, используемых в физической культуре (в пределах изученного), применять изученную терминологию в своих устных и письменных высказываниях;</w:t>
      </w:r>
    </w:p>
    <w:p w:rsidR="00304B20" w:rsidRPr="00985B1D" w:rsidRDefault="000C282D">
      <w:pPr>
        <w:autoSpaceDE w:val="0"/>
        <w:autoSpaceDN w:val="0"/>
        <w:spacing w:before="240" w:after="0" w:line="262" w:lineRule="auto"/>
        <w:ind w:left="420" w:right="864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—  выявлять признаки положительного влияния занятий физической культурой на работу организма, сохранение его здоровья и эмоционального благополучия;</w:t>
      </w:r>
    </w:p>
    <w:p w:rsidR="00304B20" w:rsidRPr="00985B1D" w:rsidRDefault="000C282D">
      <w:pPr>
        <w:autoSpaceDE w:val="0"/>
        <w:autoSpaceDN w:val="0"/>
        <w:spacing w:before="238" w:after="0" w:line="262" w:lineRule="auto"/>
        <w:ind w:left="420" w:right="864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—  моделировать правила безопасного поведения при освоении физических упражнений, плавании;</w:t>
      </w:r>
    </w:p>
    <w:p w:rsidR="00304B20" w:rsidRPr="00985B1D" w:rsidRDefault="000C282D">
      <w:pPr>
        <w:autoSpaceDE w:val="0"/>
        <w:autoSpaceDN w:val="0"/>
        <w:spacing w:before="238" w:after="0" w:line="262" w:lineRule="auto"/>
        <w:ind w:left="420" w:right="1152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 связь между физическими упражнениями и их влиянием на развитие физических качеств;</w:t>
      </w:r>
    </w:p>
    <w:p w:rsidR="00304B20" w:rsidRPr="00985B1D" w:rsidRDefault="000C282D">
      <w:pPr>
        <w:autoSpaceDE w:val="0"/>
        <w:autoSpaceDN w:val="0"/>
        <w:spacing w:before="238" w:after="0"/>
        <w:ind w:left="420" w:right="432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классифицировать виды физических упражнений в соответствии с определённым классификационным признаком: по признаку исторически сложившихся систем физического воспитания, по преимущественной целевой направленности их использования, </w:t>
      </w:r>
      <w:r w:rsidRPr="00985B1D">
        <w:rPr>
          <w:lang w:val="ru-RU"/>
        </w:rPr>
        <w:br/>
      </w: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преимущественному воздействию на развитие отдельных качеств (способностей) человека;</w:t>
      </w:r>
    </w:p>
    <w:p w:rsidR="00304B20" w:rsidRPr="00985B1D" w:rsidRDefault="000C282D">
      <w:pPr>
        <w:autoSpaceDE w:val="0"/>
        <w:autoSpaceDN w:val="0"/>
        <w:spacing w:before="238" w:after="0" w:line="271" w:lineRule="auto"/>
        <w:ind w:left="420" w:right="432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—  приводить примеры и осуществлять демонстрацию гимнастических упражнений, навыков плавания, ходьбы на лыжах (при условии наличия снежного покрова), упражнений начальной подготовки по виду спорта (по выбору), туристических физических упражнений;</w:t>
      </w:r>
    </w:p>
    <w:p w:rsidR="00304B20" w:rsidRPr="00985B1D" w:rsidRDefault="00304B20">
      <w:pPr>
        <w:rPr>
          <w:lang w:val="ru-RU"/>
        </w:rPr>
        <w:sectPr w:rsidR="00304B20" w:rsidRPr="00985B1D">
          <w:pgSz w:w="11900" w:h="16840"/>
          <w:pgMar w:top="328" w:right="658" w:bottom="398" w:left="666" w:header="720" w:footer="720" w:gutter="0"/>
          <w:cols w:space="720" w:equalWidth="0">
            <w:col w:w="10576" w:space="0"/>
          </w:cols>
          <w:docGrid w:linePitch="360"/>
        </w:sectPr>
      </w:pPr>
    </w:p>
    <w:p w:rsidR="00304B20" w:rsidRPr="00985B1D" w:rsidRDefault="00304B20">
      <w:pPr>
        <w:autoSpaceDE w:val="0"/>
        <w:autoSpaceDN w:val="0"/>
        <w:spacing w:after="72" w:line="220" w:lineRule="exact"/>
        <w:rPr>
          <w:lang w:val="ru-RU"/>
        </w:rPr>
      </w:pPr>
    </w:p>
    <w:p w:rsidR="00304B20" w:rsidRPr="00985B1D" w:rsidRDefault="000C282D">
      <w:pPr>
        <w:autoSpaceDE w:val="0"/>
        <w:autoSpaceDN w:val="0"/>
        <w:spacing w:after="0" w:line="262" w:lineRule="auto"/>
        <w:ind w:left="420" w:right="432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(или в совместной деятельности) составлять комбинацию упражнений для утренней гимнастики с индивидуальным дозированием физических упражнений;</w:t>
      </w:r>
    </w:p>
    <w:p w:rsidR="00304B20" w:rsidRPr="00985B1D" w:rsidRDefault="000C282D">
      <w:pPr>
        <w:autoSpaceDE w:val="0"/>
        <w:autoSpaceDN w:val="0"/>
        <w:spacing w:before="238" w:after="0"/>
        <w:ind w:left="420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формировать умение понимать причины успеха / неуспеха учебной деятельности, в том числе для целей эффективного развития физических качеств и способностей в соответствии с </w:t>
      </w:r>
      <w:r w:rsidRPr="00985B1D">
        <w:rPr>
          <w:lang w:val="ru-RU"/>
        </w:rPr>
        <w:br/>
      </w: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сенситивными периодами развития, способности конструктивно находить решение и действовать даже в ситуациях неуспеха;</w:t>
      </w:r>
    </w:p>
    <w:p w:rsidR="00304B20" w:rsidRPr="00985B1D" w:rsidRDefault="000C282D">
      <w:pPr>
        <w:autoSpaceDE w:val="0"/>
        <w:autoSpaceDN w:val="0"/>
        <w:spacing w:before="238" w:after="0"/>
        <w:ind w:left="420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овладевать базовыми предметными и </w:t>
      </w:r>
      <w:proofErr w:type="spellStart"/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межпредметными</w:t>
      </w:r>
      <w:proofErr w:type="spellEnd"/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 xml:space="preserve"> понятиями, отражающими </w:t>
      </w:r>
      <w:r w:rsidRPr="00985B1D">
        <w:rPr>
          <w:lang w:val="ru-RU"/>
        </w:rPr>
        <w:br/>
      </w: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существенные связи и отношения между объектами и процессами; использовать знания и умения в области культуры движения, эстетического восприятия в учебной деятельности иных учебных предметов;</w:t>
      </w:r>
    </w:p>
    <w:p w:rsidR="00304B20" w:rsidRPr="00985B1D" w:rsidRDefault="000C282D">
      <w:pPr>
        <w:autoSpaceDE w:val="0"/>
        <w:autoSpaceDN w:val="0"/>
        <w:spacing w:before="240" w:after="0" w:line="271" w:lineRule="auto"/>
        <w:ind w:left="420" w:right="144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информацию, полученную посредством наблюдений, просмотра </w:t>
      </w:r>
      <w:r w:rsidRPr="00985B1D">
        <w:rPr>
          <w:lang w:val="ru-RU"/>
        </w:rPr>
        <w:br/>
      </w: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видеоматериалов, иллюстраций, для эффективного физического развития, в том числе с использованием гимнастических, игровых, спортивных, туристических физических упражнений;</w:t>
      </w:r>
    </w:p>
    <w:p w:rsidR="00304B20" w:rsidRPr="00985B1D" w:rsidRDefault="000C282D">
      <w:pPr>
        <w:autoSpaceDE w:val="0"/>
        <w:autoSpaceDN w:val="0"/>
        <w:spacing w:before="238" w:after="0"/>
        <w:ind w:left="420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</w:t>
      </w:r>
      <w:r w:rsidRPr="00985B1D">
        <w:rPr>
          <w:lang w:val="ru-RU"/>
        </w:rPr>
        <w:br/>
      </w: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объективность информации и возможности её использования для решения конкретных учебных задач.</w:t>
      </w:r>
    </w:p>
    <w:p w:rsidR="00304B20" w:rsidRPr="00985B1D" w:rsidRDefault="000C282D">
      <w:pPr>
        <w:autoSpaceDE w:val="0"/>
        <w:autoSpaceDN w:val="0"/>
        <w:spacing w:before="178" w:after="0"/>
        <w:ind w:firstLine="180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 xml:space="preserve">2) </w:t>
      </w:r>
      <w:r w:rsidRPr="00985B1D">
        <w:rPr>
          <w:rFonts w:ascii="Times New Roman" w:eastAsia="Times New Roman" w:hAnsi="Times New Roman"/>
          <w:b/>
          <w:color w:val="000000"/>
          <w:sz w:val="24"/>
          <w:lang w:val="ru-RU"/>
        </w:rPr>
        <w:t>Коммуникативные универсальные учебные действия</w:t>
      </w: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 xml:space="preserve">, отражающие способность </w:t>
      </w:r>
      <w:r w:rsidRPr="00985B1D">
        <w:rPr>
          <w:lang w:val="ru-RU"/>
        </w:rPr>
        <w:br/>
      </w: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обучающегося осуществлять коммуникативную деятельность, использовать правила общения в конкретных учебных и </w:t>
      </w:r>
      <w:proofErr w:type="spellStart"/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внеучебных</w:t>
      </w:r>
      <w:proofErr w:type="spellEnd"/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 xml:space="preserve"> ситуациях; самостоятельную организацию речевой деятельности в устной и письменной форме:</w:t>
      </w:r>
    </w:p>
    <w:p w:rsidR="00304B20" w:rsidRPr="00985B1D" w:rsidRDefault="000C282D">
      <w:pPr>
        <w:autoSpaceDE w:val="0"/>
        <w:autoSpaceDN w:val="0"/>
        <w:spacing w:before="178" w:after="0" w:line="271" w:lineRule="auto"/>
        <w:ind w:left="420" w:right="864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—  вступать в диалог, задавать собеседнику вопросы, использовать реплики-уточнения и дополнения; формулировать собственное мнение и идеи, аргументированно их излагать; выслушивать разные мнения, учитывать их в диалоге;</w:t>
      </w:r>
    </w:p>
    <w:p w:rsidR="00304B20" w:rsidRPr="00985B1D" w:rsidRDefault="000C282D">
      <w:pPr>
        <w:autoSpaceDE w:val="0"/>
        <w:autoSpaceDN w:val="0"/>
        <w:spacing w:before="238" w:after="0" w:line="262" w:lineRule="auto"/>
        <w:ind w:left="420" w:right="864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—  описывать влияние физической культуры на здоровье и эмоциональное благополучие человека;</w:t>
      </w:r>
    </w:p>
    <w:p w:rsidR="00304B20" w:rsidRPr="00985B1D" w:rsidRDefault="000C282D">
      <w:pPr>
        <w:autoSpaceDE w:val="0"/>
        <w:autoSpaceDN w:val="0"/>
        <w:spacing w:before="238" w:after="0" w:line="262" w:lineRule="auto"/>
        <w:ind w:left="420" w:right="1008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—  строить гипотезы о возможных отрицательных последствиях нарушения правил при выполнении физических движений, в играх и игровых заданиях, спортивных эстафетах;</w:t>
      </w:r>
    </w:p>
    <w:p w:rsidR="00304B20" w:rsidRPr="00985B1D" w:rsidRDefault="000C282D">
      <w:pPr>
        <w:autoSpaceDE w:val="0"/>
        <w:autoSpaceDN w:val="0"/>
        <w:spacing w:before="240" w:after="0"/>
        <w:ind w:left="420" w:right="144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организовывать (при содействии взрослого или самостоятельно) игры, спортивные эстафеты, выполнение физических упражнений в коллективе, включая обсуждение цели общей </w:t>
      </w:r>
      <w:r w:rsidRPr="00985B1D">
        <w:rPr>
          <w:lang w:val="ru-RU"/>
        </w:rPr>
        <w:br/>
      </w: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деятельности, распределение ролей, выполнение функциональных обязанностей, осуществление действий для достижения результата;</w:t>
      </w:r>
    </w:p>
    <w:p w:rsidR="00304B20" w:rsidRPr="00985B1D" w:rsidRDefault="000C282D">
      <w:pPr>
        <w:autoSpaceDE w:val="0"/>
        <w:autoSpaceDN w:val="0"/>
        <w:spacing w:before="238" w:after="0" w:line="271" w:lineRule="auto"/>
        <w:ind w:left="420" w:right="864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—  проявлять интерес к работе товарищей; в доброжелательной форме комментировать и оценивать их достижения, высказывать свои предложения и пожелания; оказывать при необходимости помощь;</w:t>
      </w:r>
    </w:p>
    <w:p w:rsidR="00304B20" w:rsidRPr="00985B1D" w:rsidRDefault="000C282D">
      <w:pPr>
        <w:autoSpaceDE w:val="0"/>
        <w:autoSpaceDN w:val="0"/>
        <w:spacing w:before="238" w:after="0" w:line="271" w:lineRule="auto"/>
        <w:ind w:left="420" w:right="288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—  продуктивно сотрудничать (общение, взаимодействие) со сверстниками при решении задач выполнения физических упражнений, игровых заданий и игр на уроках, во внеурочной и внешкольной физкультурной деятельности;</w:t>
      </w:r>
    </w:p>
    <w:p w:rsidR="00304B20" w:rsidRPr="00985B1D" w:rsidRDefault="000C282D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—  конструктивно разрешать конфликты посредством учёта интересов сторон и сотрудничества.</w:t>
      </w:r>
    </w:p>
    <w:p w:rsidR="00304B20" w:rsidRPr="00985B1D" w:rsidRDefault="000C282D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 xml:space="preserve">3) </w:t>
      </w:r>
      <w:r w:rsidRPr="00985B1D">
        <w:rPr>
          <w:rFonts w:ascii="Times New Roman" w:eastAsia="Times New Roman" w:hAnsi="Times New Roman"/>
          <w:b/>
          <w:color w:val="000000"/>
          <w:sz w:val="24"/>
          <w:lang w:val="ru-RU"/>
        </w:rPr>
        <w:t>Регулятивные универсальные учебные действия</w:t>
      </w: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, отражающие способности обучающегося</w:t>
      </w:r>
    </w:p>
    <w:p w:rsidR="00304B20" w:rsidRPr="00985B1D" w:rsidRDefault="00304B20">
      <w:pPr>
        <w:rPr>
          <w:lang w:val="ru-RU"/>
        </w:rPr>
        <w:sectPr w:rsidR="00304B20" w:rsidRPr="00985B1D">
          <w:pgSz w:w="11900" w:h="16840"/>
          <w:pgMar w:top="292" w:right="666" w:bottom="438" w:left="666" w:header="720" w:footer="720" w:gutter="0"/>
          <w:cols w:space="720" w:equalWidth="0">
            <w:col w:w="10568" w:space="0"/>
          </w:cols>
          <w:docGrid w:linePitch="360"/>
        </w:sectPr>
      </w:pPr>
    </w:p>
    <w:p w:rsidR="00304B20" w:rsidRPr="00985B1D" w:rsidRDefault="00304B20">
      <w:pPr>
        <w:autoSpaceDE w:val="0"/>
        <w:autoSpaceDN w:val="0"/>
        <w:spacing w:after="66" w:line="220" w:lineRule="exact"/>
        <w:rPr>
          <w:lang w:val="ru-RU"/>
        </w:rPr>
      </w:pPr>
    </w:p>
    <w:p w:rsidR="00304B20" w:rsidRPr="00985B1D" w:rsidRDefault="000C282D">
      <w:pPr>
        <w:autoSpaceDE w:val="0"/>
        <w:autoSpaceDN w:val="0"/>
        <w:spacing w:after="0" w:line="262" w:lineRule="auto"/>
        <w:ind w:right="288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строить учебно-познавательную деятельность, учитывая все её компоненты (цель, мотив, прогноз, средства, контроль, оценка):</w:t>
      </w:r>
    </w:p>
    <w:p w:rsidR="00304B20" w:rsidRPr="00985B1D" w:rsidRDefault="000C282D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—  оценивать влияние занятий физической подготовкой на состояние своего организма (снятие утомляемости, улучшение настроения, уменьшение частоты простудных заболеваний);</w:t>
      </w:r>
    </w:p>
    <w:p w:rsidR="00304B20" w:rsidRPr="00985B1D" w:rsidRDefault="000C282D">
      <w:pPr>
        <w:autoSpaceDE w:val="0"/>
        <w:autoSpaceDN w:val="0"/>
        <w:spacing w:before="238" w:after="0" w:line="262" w:lineRule="auto"/>
        <w:ind w:left="420" w:right="288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—  контролировать состояние организма на уроках физической культуры и в самостоятельной повседневной физической деятельности по показателям частоты пульса и самочувствия;</w:t>
      </w:r>
    </w:p>
    <w:p w:rsidR="00304B20" w:rsidRPr="00985B1D" w:rsidRDefault="000C282D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—  предусматривать возникновение возможных ситуаций, опасных для здоровья и жизни;</w:t>
      </w:r>
    </w:p>
    <w:p w:rsidR="00304B20" w:rsidRPr="00985B1D" w:rsidRDefault="000C282D">
      <w:pPr>
        <w:autoSpaceDE w:val="0"/>
        <w:autoSpaceDN w:val="0"/>
        <w:spacing w:before="238" w:after="0" w:line="274" w:lineRule="auto"/>
        <w:ind w:left="420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проявлять волевую </w:t>
      </w:r>
      <w:proofErr w:type="spellStart"/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саморегуляцию</w:t>
      </w:r>
      <w:proofErr w:type="spellEnd"/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 xml:space="preserve"> при планировании и выполнении намеченных планов организации своей жизнедеятельности; проявлять стремление к успешной образовательной, в том числе физкультурно-спортивной, деятельности; анализировать свои ошибки;</w:t>
      </w:r>
    </w:p>
    <w:p w:rsidR="00304B20" w:rsidRPr="00985B1D" w:rsidRDefault="000C282D">
      <w:pPr>
        <w:autoSpaceDE w:val="0"/>
        <w:autoSpaceDN w:val="0"/>
        <w:spacing w:before="238" w:after="0" w:line="262" w:lineRule="auto"/>
        <w:ind w:left="420" w:right="1296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—  осуществлять информационную, познавательную и практическую деятельность с использованием различных средств информации и коммуникации.</w:t>
      </w:r>
    </w:p>
    <w:p w:rsidR="00304B20" w:rsidRPr="00985B1D" w:rsidRDefault="000C282D">
      <w:pPr>
        <w:autoSpaceDE w:val="0"/>
        <w:autoSpaceDN w:val="0"/>
        <w:spacing w:before="298" w:after="0" w:line="230" w:lineRule="auto"/>
        <w:ind w:left="180"/>
        <w:rPr>
          <w:lang w:val="ru-RU"/>
        </w:rPr>
      </w:pPr>
      <w:r w:rsidRPr="00985B1D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304B20" w:rsidRPr="00985B1D" w:rsidRDefault="000C282D">
      <w:pPr>
        <w:tabs>
          <w:tab w:val="left" w:pos="180"/>
        </w:tabs>
        <w:autoSpaceDE w:val="0"/>
        <w:autoSpaceDN w:val="0"/>
        <w:spacing w:before="190" w:after="0" w:line="262" w:lineRule="auto"/>
        <w:ind w:right="720"/>
        <w:rPr>
          <w:lang w:val="ru-RU"/>
        </w:rPr>
      </w:pPr>
      <w:r w:rsidRPr="00985B1D">
        <w:rPr>
          <w:lang w:val="ru-RU"/>
        </w:rPr>
        <w:tab/>
      </w: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Предметные результаты изучения учебного предмета «Физическая культура» отражают опыт учащихся в физкультурной деятельности.</w:t>
      </w:r>
    </w:p>
    <w:p w:rsidR="00304B20" w:rsidRPr="00985B1D" w:rsidRDefault="000C282D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В составе предметных результатов по освоению обязательного содержания, установленного данной программой, выделяются: полученные знания, освоенные обучающимися; умения и способы действий, специфические для предметной области «Физическая культура» периода развития детей возраста начальной школы; виды деятельности по получению новых знаний, их интерпретации, преобразованию и применению в различных учебных и новых ситуациях.</w:t>
      </w:r>
    </w:p>
    <w:p w:rsidR="00304B20" w:rsidRPr="00985B1D" w:rsidRDefault="000C282D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985B1D">
        <w:rPr>
          <w:lang w:val="ru-RU"/>
        </w:rPr>
        <w:tab/>
      </w: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В состав предметных результатов по освоению обязательного содержания включены физические упражнения:</w:t>
      </w:r>
    </w:p>
    <w:p w:rsidR="00304B20" w:rsidRPr="00985B1D" w:rsidRDefault="000C282D">
      <w:pPr>
        <w:autoSpaceDE w:val="0"/>
        <w:autoSpaceDN w:val="0"/>
        <w:spacing w:before="178" w:after="0"/>
        <w:ind w:left="420" w:right="288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—  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движений;</w:t>
      </w:r>
    </w:p>
    <w:p w:rsidR="00304B20" w:rsidRPr="00985B1D" w:rsidRDefault="000C282D">
      <w:pPr>
        <w:autoSpaceDE w:val="0"/>
        <w:autoSpaceDN w:val="0"/>
        <w:spacing w:before="238" w:after="0" w:line="281" w:lineRule="auto"/>
        <w:ind w:left="420" w:right="144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—  игровые упражнения, состоящие из естественных видов действий (элементарных движений, бега, бросков и т. п.),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 (точнее бросить, быстрее добежать, выполнить в соответствии с предлагаемой техникой выполнения или конечным результатом задания и т. п.);</w:t>
      </w:r>
    </w:p>
    <w:p w:rsidR="00304B20" w:rsidRPr="00985B1D" w:rsidRDefault="000C282D">
      <w:pPr>
        <w:autoSpaceDE w:val="0"/>
        <w:autoSpaceDN w:val="0"/>
        <w:spacing w:before="238" w:after="0"/>
        <w:ind w:left="420" w:right="576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—  туристические физические упражнения, включающие ходьбу, бег, прыжки, преодоление препятствий, ходьбу на лыжах, езду на велосипеде, эффективность которых оценивается комплексным воздействием на организм и результативностью преодоления расстояния и препятствий на местности;</w:t>
      </w:r>
    </w:p>
    <w:p w:rsidR="00304B20" w:rsidRPr="00985B1D" w:rsidRDefault="000C282D">
      <w:pPr>
        <w:autoSpaceDE w:val="0"/>
        <w:autoSpaceDN w:val="0"/>
        <w:spacing w:before="238" w:after="0" w:line="281" w:lineRule="auto"/>
        <w:ind w:left="420" w:right="144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спортивные упражнения объединяют ту группу действий,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результатов. К последней группе в программе условно относятся некоторые физические упражнения первых трёх трупп, если им присущи перечисленные признаки (спортивные гимнастические упражнения, </w:t>
      </w:r>
      <w:r w:rsidRPr="00985B1D">
        <w:rPr>
          <w:lang w:val="ru-RU"/>
        </w:rPr>
        <w:br/>
      </w: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спортивные игровые упражнения, спортивные туристические упражнения).</w:t>
      </w:r>
    </w:p>
    <w:p w:rsidR="00304B20" w:rsidRPr="00985B1D" w:rsidRDefault="00304B20">
      <w:pPr>
        <w:rPr>
          <w:lang w:val="ru-RU"/>
        </w:rPr>
        <w:sectPr w:rsidR="00304B20" w:rsidRPr="00985B1D">
          <w:pgSz w:w="11900" w:h="16840"/>
          <w:pgMar w:top="286" w:right="706" w:bottom="408" w:left="666" w:header="720" w:footer="720" w:gutter="0"/>
          <w:cols w:space="720" w:equalWidth="0">
            <w:col w:w="10528" w:space="0"/>
          </w:cols>
          <w:docGrid w:linePitch="360"/>
        </w:sectPr>
      </w:pPr>
    </w:p>
    <w:p w:rsidR="00304B20" w:rsidRPr="00985B1D" w:rsidRDefault="00304B20">
      <w:pPr>
        <w:autoSpaceDE w:val="0"/>
        <w:autoSpaceDN w:val="0"/>
        <w:spacing w:after="78" w:line="220" w:lineRule="exact"/>
        <w:rPr>
          <w:lang w:val="ru-RU"/>
        </w:rPr>
      </w:pPr>
    </w:p>
    <w:p w:rsidR="00304B20" w:rsidRPr="00985B1D" w:rsidRDefault="000C282D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985B1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Предметные результаты </w:t>
      </w: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 xml:space="preserve">отражают </w:t>
      </w:r>
      <w:proofErr w:type="spellStart"/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 xml:space="preserve"> у обучающихся определённых умений.</w:t>
      </w:r>
    </w:p>
    <w:p w:rsidR="00304B20" w:rsidRPr="00985B1D" w:rsidRDefault="000C282D">
      <w:pPr>
        <w:autoSpaceDE w:val="0"/>
        <w:autoSpaceDN w:val="0"/>
        <w:spacing w:before="262" w:after="0" w:line="230" w:lineRule="auto"/>
        <w:rPr>
          <w:lang w:val="ru-RU"/>
        </w:rPr>
      </w:pPr>
      <w:r w:rsidRPr="00985B1D">
        <w:rPr>
          <w:rFonts w:ascii="Times New Roman" w:eastAsia="Times New Roman" w:hAnsi="Times New Roman"/>
          <w:b/>
          <w:color w:val="000000"/>
          <w:sz w:val="24"/>
          <w:lang w:val="ru-RU"/>
        </w:rPr>
        <w:t>1 КЛАСС</w:t>
      </w:r>
    </w:p>
    <w:p w:rsidR="00304B20" w:rsidRPr="00985B1D" w:rsidRDefault="000C282D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985B1D">
        <w:rPr>
          <w:rFonts w:ascii="Times New Roman" w:eastAsia="Times New Roman" w:hAnsi="Times New Roman"/>
          <w:b/>
          <w:color w:val="000000"/>
          <w:sz w:val="24"/>
          <w:lang w:val="ru-RU"/>
        </w:rPr>
        <w:t>1) Знания о физической культуре:</w:t>
      </w:r>
    </w:p>
    <w:p w:rsidR="00304B20" w:rsidRPr="00985B1D" w:rsidRDefault="000C282D">
      <w:pPr>
        <w:autoSpaceDE w:val="0"/>
        <w:autoSpaceDN w:val="0"/>
        <w:spacing w:before="178" w:after="0" w:line="262" w:lineRule="auto"/>
        <w:ind w:left="420" w:right="288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—  различать основные предметные области физической культуры (гимнастика, игры, туризм, спорт);</w:t>
      </w:r>
    </w:p>
    <w:p w:rsidR="00304B20" w:rsidRPr="00985B1D" w:rsidRDefault="000C282D">
      <w:pPr>
        <w:autoSpaceDE w:val="0"/>
        <w:autoSpaceDN w:val="0"/>
        <w:spacing w:before="238" w:after="0"/>
        <w:ind w:left="420" w:right="144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правила составления распорядка дня с использованием знаний принципов личной гигиены, требований к одежде и обуви для занятий физическими упражнениями в зале и на улице; иметь представление о здоровом образе жизни, о важности ведения активного образа жизни;</w:t>
      </w:r>
    </w:p>
    <w:p w:rsidR="00304B20" w:rsidRPr="00985B1D" w:rsidRDefault="000C282D">
      <w:pPr>
        <w:autoSpaceDE w:val="0"/>
        <w:autoSpaceDN w:val="0"/>
        <w:spacing w:before="240" w:after="0" w:line="262" w:lineRule="auto"/>
        <w:ind w:left="420" w:right="1008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—  знать и формулировать основные правила безопасного поведения в местах занятий физическими упражнениями (в спортивном зале, на спортивной площадке, в бассейне);</w:t>
      </w:r>
    </w:p>
    <w:p w:rsidR="00304B20" w:rsidRPr="00985B1D" w:rsidRDefault="000C282D">
      <w:pPr>
        <w:autoSpaceDE w:val="0"/>
        <w:autoSpaceDN w:val="0"/>
        <w:spacing w:before="238" w:after="0" w:line="281" w:lineRule="auto"/>
        <w:ind w:left="420" w:right="288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 xml:space="preserve">—  знать и формулировать простейшие правила закаливания и организации самостоятельных занятий физическими упражнениями, уметь применять их в повседневной жизни; понимать и раскрывать значение регулярного выполнения гимнастических упражнений для гармоничного развития; знать и описывать формы наблюдения за динамикой развития гибкости и </w:t>
      </w:r>
      <w:r w:rsidRPr="00985B1D">
        <w:rPr>
          <w:lang w:val="ru-RU"/>
        </w:rPr>
        <w:br/>
      </w: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координационных способностей;</w:t>
      </w:r>
    </w:p>
    <w:p w:rsidR="00304B20" w:rsidRPr="00985B1D" w:rsidRDefault="000C282D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—  знать основные виды разминки.</w:t>
      </w:r>
    </w:p>
    <w:p w:rsidR="00304B20" w:rsidRPr="00985B1D" w:rsidRDefault="000C282D">
      <w:pPr>
        <w:tabs>
          <w:tab w:val="left" w:pos="180"/>
        </w:tabs>
        <w:autoSpaceDE w:val="0"/>
        <w:autoSpaceDN w:val="0"/>
        <w:spacing w:before="178" w:after="0" w:line="271" w:lineRule="auto"/>
        <w:ind w:right="1152"/>
        <w:rPr>
          <w:lang w:val="ru-RU"/>
        </w:rPr>
      </w:pPr>
      <w:r w:rsidRPr="00985B1D">
        <w:rPr>
          <w:lang w:val="ru-RU"/>
        </w:rPr>
        <w:tab/>
      </w:r>
      <w:r w:rsidRPr="00985B1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2) Способы физкультурной деятельности: </w:t>
      </w:r>
      <w:r w:rsidRPr="00985B1D">
        <w:rPr>
          <w:lang w:val="ru-RU"/>
        </w:rPr>
        <w:br/>
      </w:r>
      <w:r w:rsidRPr="00985B1D">
        <w:rPr>
          <w:lang w:val="ru-RU"/>
        </w:rPr>
        <w:tab/>
      </w:r>
      <w:r w:rsidRPr="00985B1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Самостоятельные занятия общеразвивающими и </w:t>
      </w:r>
      <w:proofErr w:type="spellStart"/>
      <w:r w:rsidRPr="00985B1D">
        <w:rPr>
          <w:rFonts w:ascii="Times New Roman" w:eastAsia="Times New Roman" w:hAnsi="Times New Roman"/>
          <w:i/>
          <w:color w:val="000000"/>
          <w:sz w:val="24"/>
          <w:lang w:val="ru-RU"/>
        </w:rPr>
        <w:t>здоровьеформирующими</w:t>
      </w:r>
      <w:proofErr w:type="spellEnd"/>
      <w:r w:rsidRPr="00985B1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физическими упражнениями:</w:t>
      </w:r>
    </w:p>
    <w:p w:rsidR="00304B20" w:rsidRPr="00985B1D" w:rsidRDefault="000C282D">
      <w:pPr>
        <w:autoSpaceDE w:val="0"/>
        <w:autoSpaceDN w:val="0"/>
        <w:spacing w:before="178" w:after="0" w:line="262" w:lineRule="auto"/>
        <w:ind w:left="420" w:right="288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—  выбирать гимнастические упражнения для формирования стопы, осанки в положении стоя, сидя и при ходьбе; упражнения для развития гибкости и координации;</w:t>
      </w:r>
    </w:p>
    <w:p w:rsidR="00304B20" w:rsidRPr="00985B1D" w:rsidRDefault="000C282D">
      <w:pPr>
        <w:autoSpaceDE w:val="0"/>
        <w:autoSpaceDN w:val="0"/>
        <w:spacing w:before="238" w:after="0"/>
        <w:ind w:left="420" w:right="720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составлять и выполнять индивидуальный распорядок дня с включением утренней гимнастики, физкультминуток, выполнения упражнений гимнастики; измерять и </w:t>
      </w:r>
      <w:r w:rsidRPr="00985B1D">
        <w:rPr>
          <w:lang w:val="ru-RU"/>
        </w:rPr>
        <w:br/>
      </w: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демонстрировать в записи индивидуальные показатели длины и массы тела, сравнивать их значения с рекомендуемыми для гармоничного развития значениями.</w:t>
      </w:r>
    </w:p>
    <w:p w:rsidR="00304B20" w:rsidRPr="00985B1D" w:rsidRDefault="000C282D">
      <w:pPr>
        <w:tabs>
          <w:tab w:val="left" w:pos="180"/>
        </w:tabs>
        <w:autoSpaceDE w:val="0"/>
        <w:autoSpaceDN w:val="0"/>
        <w:spacing w:before="180" w:after="0" w:line="262" w:lineRule="auto"/>
        <w:ind w:right="1296"/>
        <w:rPr>
          <w:lang w:val="ru-RU"/>
        </w:rPr>
      </w:pPr>
      <w:r w:rsidRPr="00985B1D">
        <w:rPr>
          <w:lang w:val="ru-RU"/>
        </w:rPr>
        <w:tab/>
      </w:r>
      <w:r w:rsidRPr="00985B1D">
        <w:rPr>
          <w:rFonts w:ascii="Times New Roman" w:eastAsia="Times New Roman" w:hAnsi="Times New Roman"/>
          <w:i/>
          <w:color w:val="000000"/>
          <w:sz w:val="24"/>
          <w:lang w:val="ru-RU"/>
        </w:rPr>
        <w:t>Самостоятельные развивающие, подвижные игры и спортивные эстафеты, строевые упражнения:</w:t>
      </w:r>
    </w:p>
    <w:p w:rsidR="00304B20" w:rsidRPr="00985B1D" w:rsidRDefault="000C282D">
      <w:pPr>
        <w:autoSpaceDE w:val="0"/>
        <w:autoSpaceDN w:val="0"/>
        <w:spacing w:before="180" w:after="0" w:line="281" w:lineRule="auto"/>
        <w:ind w:left="420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—  участвовать в спортивных эстафетах, развивающих подвижных играх, в том числе ролевых, с заданиями на выполнение движений под музыку и с использованием танцевальных шагов; выполнять игровые задания для знакомства с видами спорта, плаванием, основами туристической деятельности; общаться и взаимодействовать в игровой деятельности; выполнять команды и строевые упражнения.</w:t>
      </w:r>
    </w:p>
    <w:p w:rsidR="00304B20" w:rsidRPr="00985B1D" w:rsidRDefault="000C282D">
      <w:pPr>
        <w:autoSpaceDE w:val="0"/>
        <w:autoSpaceDN w:val="0"/>
        <w:spacing w:before="178" w:after="0" w:line="262" w:lineRule="auto"/>
        <w:ind w:left="180" w:right="5328"/>
        <w:rPr>
          <w:lang w:val="ru-RU"/>
        </w:rPr>
      </w:pPr>
      <w:r w:rsidRPr="00985B1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3) Физическое совершенствование: </w:t>
      </w:r>
      <w:r w:rsidRPr="00985B1D">
        <w:rPr>
          <w:lang w:val="ru-RU"/>
        </w:rPr>
        <w:br/>
      </w:r>
      <w:r w:rsidRPr="00985B1D">
        <w:rPr>
          <w:rFonts w:ascii="Times New Roman" w:eastAsia="Times New Roman" w:hAnsi="Times New Roman"/>
          <w:i/>
          <w:color w:val="000000"/>
          <w:sz w:val="24"/>
          <w:lang w:val="ru-RU"/>
        </w:rPr>
        <w:t>Физкультурно-оздоровительная деятельность:</w:t>
      </w:r>
    </w:p>
    <w:p w:rsidR="00304B20" w:rsidRPr="00985B1D" w:rsidRDefault="000C282D">
      <w:pPr>
        <w:autoSpaceDE w:val="0"/>
        <w:autoSpaceDN w:val="0"/>
        <w:spacing w:before="178" w:after="0" w:line="262" w:lineRule="auto"/>
        <w:ind w:left="420" w:right="576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—  осваивать технику выполнения гимнастических упражнений для формирования опорно-двигательного аппарата, включая гимнастический шаг, мягкий бег;</w:t>
      </w:r>
    </w:p>
    <w:p w:rsidR="00304B20" w:rsidRPr="00985B1D" w:rsidRDefault="000C282D">
      <w:pPr>
        <w:autoSpaceDE w:val="0"/>
        <w:autoSpaceDN w:val="0"/>
        <w:spacing w:before="238" w:after="0" w:line="271" w:lineRule="auto"/>
        <w:ind w:left="420" w:right="144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—  упражнения основной гимнастики на развитие физических качеств (гибкость, координация), эффективность развития которых приходится на возрастной период начальной школы, и развития силы, основанной на удержании собственного веса;</w:t>
      </w:r>
    </w:p>
    <w:p w:rsidR="00304B20" w:rsidRPr="00985B1D" w:rsidRDefault="00304B20">
      <w:pPr>
        <w:rPr>
          <w:lang w:val="ru-RU"/>
        </w:rPr>
        <w:sectPr w:rsidR="00304B20" w:rsidRPr="00985B1D">
          <w:pgSz w:w="11900" w:h="16840"/>
          <w:pgMar w:top="298" w:right="710" w:bottom="408" w:left="666" w:header="720" w:footer="720" w:gutter="0"/>
          <w:cols w:space="720" w:equalWidth="0">
            <w:col w:w="10524" w:space="0"/>
          </w:cols>
          <w:docGrid w:linePitch="360"/>
        </w:sectPr>
      </w:pPr>
    </w:p>
    <w:p w:rsidR="00304B20" w:rsidRPr="00985B1D" w:rsidRDefault="00304B20">
      <w:pPr>
        <w:autoSpaceDE w:val="0"/>
        <w:autoSpaceDN w:val="0"/>
        <w:spacing w:after="108" w:line="220" w:lineRule="exact"/>
        <w:rPr>
          <w:lang w:val="ru-RU"/>
        </w:rPr>
      </w:pPr>
    </w:p>
    <w:p w:rsidR="00304B20" w:rsidRPr="00985B1D" w:rsidRDefault="000C282D">
      <w:pPr>
        <w:autoSpaceDE w:val="0"/>
        <w:autoSpaceDN w:val="0"/>
        <w:spacing w:after="0" w:line="262" w:lineRule="auto"/>
        <w:ind w:left="420" w:right="144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—  осваивать гимнастические упражнения на развитие моторики, координационно-скоростных способностей, в том числе с использованием гимнастических предметов (скакалка, мяч);</w:t>
      </w:r>
    </w:p>
    <w:p w:rsidR="00304B20" w:rsidRPr="00985B1D" w:rsidRDefault="000C282D">
      <w:pPr>
        <w:autoSpaceDE w:val="0"/>
        <w:autoSpaceDN w:val="0"/>
        <w:spacing w:before="238" w:after="0" w:line="271" w:lineRule="auto"/>
        <w:ind w:left="420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осваивать гимнастические упражнения, направленные на развитие жизненно важных навыков и умений (группировка, кувырки; повороты в обе стороны; равновесие на каждой ноге </w:t>
      </w:r>
      <w:r w:rsidRPr="00985B1D">
        <w:rPr>
          <w:lang w:val="ru-RU"/>
        </w:rPr>
        <w:br/>
      </w: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попеременно; прыжки толчком с двух ног вперёд, назад, с поворотом в обе стороны;</w:t>
      </w:r>
    </w:p>
    <w:p w:rsidR="00304B20" w:rsidRPr="00985B1D" w:rsidRDefault="000C282D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—  осваивать способы игровой деятельности.</w:t>
      </w:r>
    </w:p>
    <w:p w:rsidR="00304B20" w:rsidRPr="00985B1D" w:rsidRDefault="000C282D">
      <w:pPr>
        <w:autoSpaceDE w:val="0"/>
        <w:autoSpaceDN w:val="0"/>
        <w:spacing w:before="322" w:after="0" w:line="230" w:lineRule="auto"/>
        <w:rPr>
          <w:lang w:val="ru-RU"/>
        </w:rPr>
      </w:pPr>
      <w:r w:rsidRPr="00985B1D">
        <w:rPr>
          <w:rFonts w:ascii="Times New Roman" w:eastAsia="Times New Roman" w:hAnsi="Times New Roman"/>
          <w:b/>
          <w:color w:val="000000"/>
          <w:sz w:val="24"/>
          <w:lang w:val="ru-RU"/>
        </w:rPr>
        <w:t>2 КЛАСС</w:t>
      </w:r>
    </w:p>
    <w:p w:rsidR="00304B20" w:rsidRPr="00985B1D" w:rsidRDefault="000C282D">
      <w:pPr>
        <w:autoSpaceDE w:val="0"/>
        <w:autoSpaceDN w:val="0"/>
        <w:spacing w:before="168" w:after="0" w:line="230" w:lineRule="auto"/>
        <w:ind w:left="180"/>
        <w:rPr>
          <w:lang w:val="ru-RU"/>
        </w:rPr>
      </w:pPr>
      <w:r w:rsidRPr="00985B1D">
        <w:rPr>
          <w:rFonts w:ascii="Times New Roman" w:eastAsia="Times New Roman" w:hAnsi="Times New Roman"/>
          <w:b/>
          <w:color w:val="000000"/>
          <w:sz w:val="24"/>
          <w:lang w:val="ru-RU"/>
        </w:rPr>
        <w:t>1) Знания о физической культуре:</w:t>
      </w:r>
    </w:p>
    <w:p w:rsidR="00304B20" w:rsidRPr="00985B1D" w:rsidRDefault="000C282D">
      <w:pPr>
        <w:autoSpaceDE w:val="0"/>
        <w:autoSpaceDN w:val="0"/>
        <w:spacing w:before="180" w:after="0" w:line="271" w:lineRule="auto"/>
        <w:ind w:left="420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—  описывать технику выполнения освоенных гимнастических упражнений по видам разминки; отмечать динамику развития личных физических качеств: гибкости, силы, координационно-скоростных способностей;</w:t>
      </w:r>
    </w:p>
    <w:p w:rsidR="00304B20" w:rsidRPr="00985B1D" w:rsidRDefault="000C282D">
      <w:pPr>
        <w:autoSpaceDE w:val="0"/>
        <w:autoSpaceDN w:val="0"/>
        <w:spacing w:before="238" w:after="0" w:line="283" w:lineRule="auto"/>
        <w:ind w:left="420" w:right="288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—  кратко излагать историю физической культуры, гимнастики, олимпийского движения, некоторых видов спорта; излагать и находить информацию о ГТО, его нормативов; описывать технику удержания на воде и основных общеразвивающих гимнастических упражнений как жизненно важных навыков человека; понимать и раскрывать правила поведения на воде; формулировать правила проведения водных процедур, воздушных и солнечных ванн; гигиенические правила при выполнении физических упражнений, во время купания и занятий плаванием; характеризовать умение плавать.</w:t>
      </w:r>
    </w:p>
    <w:p w:rsidR="00304B20" w:rsidRPr="00985B1D" w:rsidRDefault="000C282D">
      <w:pPr>
        <w:tabs>
          <w:tab w:val="left" w:pos="180"/>
        </w:tabs>
        <w:autoSpaceDE w:val="0"/>
        <w:autoSpaceDN w:val="0"/>
        <w:spacing w:before="178" w:after="0" w:line="271" w:lineRule="auto"/>
        <w:ind w:right="1008"/>
        <w:rPr>
          <w:lang w:val="ru-RU"/>
        </w:rPr>
      </w:pPr>
      <w:r w:rsidRPr="00985B1D">
        <w:rPr>
          <w:lang w:val="ru-RU"/>
        </w:rPr>
        <w:tab/>
      </w:r>
      <w:r w:rsidRPr="00985B1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2) Способы физкультурной деятельности </w:t>
      </w:r>
      <w:r w:rsidRPr="00985B1D">
        <w:rPr>
          <w:lang w:val="ru-RU"/>
        </w:rPr>
        <w:br/>
      </w:r>
      <w:r w:rsidRPr="00985B1D">
        <w:rPr>
          <w:lang w:val="ru-RU"/>
        </w:rPr>
        <w:tab/>
      </w:r>
      <w:r w:rsidRPr="00985B1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Самостоятельные занятия общеразвивающими и </w:t>
      </w:r>
      <w:proofErr w:type="spellStart"/>
      <w:r w:rsidRPr="00985B1D">
        <w:rPr>
          <w:rFonts w:ascii="Times New Roman" w:eastAsia="Times New Roman" w:hAnsi="Times New Roman"/>
          <w:i/>
          <w:color w:val="000000"/>
          <w:sz w:val="24"/>
          <w:lang w:val="ru-RU"/>
        </w:rPr>
        <w:t>здоровьеформирующими</w:t>
      </w:r>
      <w:proofErr w:type="spellEnd"/>
      <w:r w:rsidRPr="00985B1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физическими упражнениями:</w:t>
      </w:r>
    </w:p>
    <w:p w:rsidR="00304B20" w:rsidRPr="00985B1D" w:rsidRDefault="000C282D">
      <w:pPr>
        <w:autoSpaceDE w:val="0"/>
        <w:autoSpaceDN w:val="0"/>
        <w:spacing w:before="178" w:after="0" w:line="271" w:lineRule="auto"/>
        <w:ind w:left="420" w:right="144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—  выбирать и уметь составлять комплексы упражнений основной гимнастики для выполнения определённых задач, включая формирование свода стопы, укрепление определённых групп мышц, увеличение подвижности суставов;</w:t>
      </w:r>
    </w:p>
    <w:p w:rsidR="00304B20" w:rsidRPr="00985B1D" w:rsidRDefault="000C282D">
      <w:pPr>
        <w:autoSpaceDE w:val="0"/>
        <w:autoSpaceDN w:val="0"/>
        <w:spacing w:before="238" w:after="0"/>
        <w:ind w:left="420" w:right="432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—  уметь использовать технику контроля за соблюдением осанки и правильной постановки стопы при ходьбе; характеризовать основные показатели физических качеств и способностей человека (гибкость, сила, выносливость, координационные и скоростные способности) и перечислять возрастной период для их эффективного развития;</w:t>
      </w:r>
    </w:p>
    <w:p w:rsidR="00304B20" w:rsidRPr="00985B1D" w:rsidRDefault="000C282D">
      <w:pPr>
        <w:autoSpaceDE w:val="0"/>
        <w:autoSpaceDN w:val="0"/>
        <w:spacing w:before="240" w:after="0" w:line="262" w:lineRule="auto"/>
        <w:ind w:left="420" w:right="864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—  принимать адекватные решения в условиях игровой деятельности; оценивать правила безопасности в процессе игры;</w:t>
      </w:r>
    </w:p>
    <w:p w:rsidR="00304B20" w:rsidRPr="00985B1D" w:rsidRDefault="000C282D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—  знать основные строевые команды.</w:t>
      </w:r>
    </w:p>
    <w:p w:rsidR="00304B20" w:rsidRPr="00985B1D" w:rsidRDefault="000C282D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985B1D">
        <w:rPr>
          <w:rFonts w:ascii="Times New Roman" w:eastAsia="Times New Roman" w:hAnsi="Times New Roman"/>
          <w:i/>
          <w:color w:val="000000"/>
          <w:sz w:val="24"/>
          <w:lang w:val="ru-RU"/>
        </w:rPr>
        <w:t>Самостоятельные наблюдения за физическим развитием и физической подготовленностью:</w:t>
      </w:r>
    </w:p>
    <w:p w:rsidR="00304B20" w:rsidRPr="00985B1D" w:rsidRDefault="000C282D">
      <w:pPr>
        <w:autoSpaceDE w:val="0"/>
        <w:autoSpaceDN w:val="0"/>
        <w:spacing w:before="178" w:after="0" w:line="281" w:lineRule="auto"/>
        <w:ind w:left="420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составлять письменно и выполнять индивидуальный распорядок дня с включением утренней гимнастики, физкультминуток, регулярных упражнений гимнастики; измерять, сравнивать динамику развития физических качеств и способностей: гибкости, координационных </w:t>
      </w:r>
      <w:r w:rsidRPr="00985B1D">
        <w:rPr>
          <w:lang w:val="ru-RU"/>
        </w:rPr>
        <w:br/>
      </w: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способностей; измерять (</w:t>
      </w:r>
      <w:proofErr w:type="spellStart"/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пальпаторно</w:t>
      </w:r>
      <w:proofErr w:type="spellEnd"/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) частоту сердечных сокращений при выполнении упражнений с различной нагрузкой;</w:t>
      </w:r>
    </w:p>
    <w:p w:rsidR="00304B20" w:rsidRPr="00985B1D" w:rsidRDefault="000C282D">
      <w:pPr>
        <w:autoSpaceDE w:val="0"/>
        <w:autoSpaceDN w:val="0"/>
        <w:spacing w:before="238" w:after="0" w:line="271" w:lineRule="auto"/>
        <w:ind w:left="420" w:right="432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—  классифицировать виды физических упражнений в соответствии с определённым классификационным признаком: по признаку исторически сложившихся систем физического воспитания, по преимущественной целевой направленности их использования, по</w:t>
      </w:r>
    </w:p>
    <w:p w:rsidR="00304B20" w:rsidRPr="00985B1D" w:rsidRDefault="00304B20">
      <w:pPr>
        <w:rPr>
          <w:lang w:val="ru-RU"/>
        </w:rPr>
        <w:sectPr w:rsidR="00304B20" w:rsidRPr="00985B1D">
          <w:pgSz w:w="11900" w:h="16840"/>
          <w:pgMar w:top="328" w:right="754" w:bottom="372" w:left="666" w:header="720" w:footer="720" w:gutter="0"/>
          <w:cols w:space="720" w:equalWidth="0">
            <w:col w:w="10480" w:space="0"/>
          </w:cols>
          <w:docGrid w:linePitch="360"/>
        </w:sectPr>
      </w:pPr>
    </w:p>
    <w:p w:rsidR="00304B20" w:rsidRPr="00985B1D" w:rsidRDefault="00304B20">
      <w:pPr>
        <w:autoSpaceDE w:val="0"/>
        <w:autoSpaceDN w:val="0"/>
        <w:spacing w:after="66" w:line="220" w:lineRule="exact"/>
        <w:rPr>
          <w:lang w:val="ru-RU"/>
        </w:rPr>
      </w:pPr>
    </w:p>
    <w:p w:rsidR="00304B20" w:rsidRPr="00985B1D" w:rsidRDefault="000C282D">
      <w:pPr>
        <w:autoSpaceDE w:val="0"/>
        <w:autoSpaceDN w:val="0"/>
        <w:spacing w:after="0" w:line="230" w:lineRule="auto"/>
        <w:ind w:left="420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преимущественному воздействию на развитие отдельных качеств (способностей) человека.</w:t>
      </w:r>
    </w:p>
    <w:p w:rsidR="00304B20" w:rsidRPr="00985B1D" w:rsidRDefault="000C282D">
      <w:pPr>
        <w:tabs>
          <w:tab w:val="left" w:pos="180"/>
        </w:tabs>
        <w:autoSpaceDE w:val="0"/>
        <w:autoSpaceDN w:val="0"/>
        <w:spacing w:before="178" w:after="0" w:line="262" w:lineRule="auto"/>
        <w:ind w:right="864"/>
        <w:rPr>
          <w:lang w:val="ru-RU"/>
        </w:rPr>
      </w:pPr>
      <w:r w:rsidRPr="00985B1D">
        <w:rPr>
          <w:lang w:val="ru-RU"/>
        </w:rPr>
        <w:tab/>
      </w:r>
      <w:r w:rsidRPr="00985B1D">
        <w:rPr>
          <w:rFonts w:ascii="Times New Roman" w:eastAsia="Times New Roman" w:hAnsi="Times New Roman"/>
          <w:i/>
          <w:color w:val="000000"/>
          <w:sz w:val="24"/>
          <w:lang w:val="ru-RU"/>
        </w:rPr>
        <w:t>Самостоятельные развивающие, подвижные игры и спортивные эстафеты, командные перестроения:</w:t>
      </w:r>
    </w:p>
    <w:p w:rsidR="00304B20" w:rsidRPr="00985B1D" w:rsidRDefault="000C282D">
      <w:pPr>
        <w:autoSpaceDE w:val="0"/>
        <w:autoSpaceDN w:val="0"/>
        <w:spacing w:before="178" w:after="0" w:line="262" w:lineRule="auto"/>
        <w:ind w:left="420" w:right="432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—  участвовать в играх и игровых заданиях, спортивных эстафетах; устанавливать ролевое участие членов команды; выполнять перестроения.</w:t>
      </w:r>
    </w:p>
    <w:p w:rsidR="00304B20" w:rsidRPr="00985B1D" w:rsidRDefault="000C282D">
      <w:pPr>
        <w:autoSpaceDE w:val="0"/>
        <w:autoSpaceDN w:val="0"/>
        <w:spacing w:before="178" w:after="0" w:line="262" w:lineRule="auto"/>
        <w:ind w:left="180" w:right="5184"/>
        <w:rPr>
          <w:lang w:val="ru-RU"/>
        </w:rPr>
      </w:pPr>
      <w:r w:rsidRPr="00985B1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3) Физическое совершенствование </w:t>
      </w:r>
      <w:r w:rsidRPr="00985B1D">
        <w:rPr>
          <w:lang w:val="ru-RU"/>
        </w:rPr>
        <w:br/>
      </w:r>
      <w:r w:rsidRPr="00985B1D">
        <w:rPr>
          <w:rFonts w:ascii="Times New Roman" w:eastAsia="Times New Roman" w:hAnsi="Times New Roman"/>
          <w:i/>
          <w:color w:val="000000"/>
          <w:sz w:val="24"/>
          <w:lang w:val="ru-RU"/>
        </w:rPr>
        <w:t>Физкультурно-оздоровительная деятельность:</w:t>
      </w:r>
    </w:p>
    <w:p w:rsidR="00304B20" w:rsidRPr="00985B1D" w:rsidRDefault="000C282D">
      <w:pPr>
        <w:autoSpaceDE w:val="0"/>
        <w:autoSpaceDN w:val="0"/>
        <w:spacing w:before="178" w:after="0" w:line="262" w:lineRule="auto"/>
        <w:ind w:left="420" w:right="432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—  осваивать физические упражнения на развитие гибкости и координационно-скоростных способностей;</w:t>
      </w:r>
    </w:p>
    <w:p w:rsidR="00304B20" w:rsidRPr="00985B1D" w:rsidRDefault="000C282D">
      <w:pPr>
        <w:autoSpaceDE w:val="0"/>
        <w:autoSpaceDN w:val="0"/>
        <w:spacing w:before="240" w:after="0" w:line="262" w:lineRule="auto"/>
        <w:ind w:left="420" w:right="144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—  осваивать и демонстрировать технику перемещения гимнастическим шагом; мягким бегом вперёд, назад; прыжками; подскоками, галопом;</w:t>
      </w:r>
    </w:p>
    <w:p w:rsidR="00304B20" w:rsidRPr="00985B1D" w:rsidRDefault="000C282D">
      <w:pPr>
        <w:autoSpaceDE w:val="0"/>
        <w:autoSpaceDN w:val="0"/>
        <w:spacing w:before="238" w:after="0"/>
        <w:ind w:left="420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—  осваивать и демонстрировать технику выполнения подводящих, гимнастических и акробатических упражнений, танцевальных шагов, работы с гимнастическими предметами для развития моторики, пространственного воображения, меткости, гибкости, координационно-скоростных способностей;</w:t>
      </w:r>
    </w:p>
    <w:p w:rsidR="00304B20" w:rsidRPr="00985B1D" w:rsidRDefault="000C282D">
      <w:pPr>
        <w:autoSpaceDE w:val="0"/>
        <w:autoSpaceDN w:val="0"/>
        <w:spacing w:before="238" w:after="0" w:line="262" w:lineRule="auto"/>
        <w:ind w:left="420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 xml:space="preserve">—  демонстрировать равновесие стоя и в </w:t>
      </w:r>
      <w:proofErr w:type="spellStart"/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полуприседе</w:t>
      </w:r>
      <w:proofErr w:type="spellEnd"/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 xml:space="preserve"> на каждой ноге попеременно; прыжки на месте с полуповоротом с прямыми ногами и в группировке (в обе стороны);</w:t>
      </w:r>
    </w:p>
    <w:p w:rsidR="00304B20" w:rsidRPr="00985B1D" w:rsidRDefault="000C282D">
      <w:pPr>
        <w:autoSpaceDE w:val="0"/>
        <w:autoSpaceDN w:val="0"/>
        <w:spacing w:before="238" w:after="0" w:line="262" w:lineRule="auto"/>
        <w:ind w:left="420" w:right="144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—  осваивать технику плавания одним или несколькими спортивными стилями плавания (при наличии материально-технического обеспечения).</w:t>
      </w:r>
    </w:p>
    <w:p w:rsidR="00304B20" w:rsidRPr="00985B1D" w:rsidRDefault="000C282D">
      <w:pPr>
        <w:autoSpaceDE w:val="0"/>
        <w:autoSpaceDN w:val="0"/>
        <w:spacing w:before="322" w:after="0" w:line="230" w:lineRule="auto"/>
        <w:rPr>
          <w:lang w:val="ru-RU"/>
        </w:rPr>
      </w:pPr>
      <w:r w:rsidRPr="00985B1D">
        <w:rPr>
          <w:rFonts w:ascii="Times New Roman" w:eastAsia="Times New Roman" w:hAnsi="Times New Roman"/>
          <w:b/>
          <w:color w:val="000000"/>
          <w:sz w:val="24"/>
          <w:lang w:val="ru-RU"/>
        </w:rPr>
        <w:t>3 КЛАСС</w:t>
      </w:r>
    </w:p>
    <w:p w:rsidR="00304B20" w:rsidRPr="00985B1D" w:rsidRDefault="000C282D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985B1D">
        <w:rPr>
          <w:rFonts w:ascii="Times New Roman" w:eastAsia="Times New Roman" w:hAnsi="Times New Roman"/>
          <w:b/>
          <w:color w:val="000000"/>
          <w:sz w:val="24"/>
          <w:lang w:val="ru-RU"/>
        </w:rPr>
        <w:t>1) Знания о физической культуре:</w:t>
      </w:r>
    </w:p>
    <w:p w:rsidR="00304B20" w:rsidRPr="00985B1D" w:rsidRDefault="000C282D">
      <w:pPr>
        <w:autoSpaceDE w:val="0"/>
        <w:autoSpaceDN w:val="0"/>
        <w:spacing w:before="178" w:after="0" w:line="262" w:lineRule="auto"/>
        <w:ind w:left="420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—  представлять и описывать структуру спортивного движения в нашей стране; формулировать отличие задач физической культуры от задач спорта;</w:t>
      </w:r>
    </w:p>
    <w:p w:rsidR="00304B20" w:rsidRPr="00985B1D" w:rsidRDefault="000C282D">
      <w:pPr>
        <w:autoSpaceDE w:val="0"/>
        <w:autoSpaceDN w:val="0"/>
        <w:spacing w:before="238" w:after="0"/>
        <w:ind w:left="420" w:right="576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выполнять задания на составление комплексов физических упражнений по </w:t>
      </w:r>
      <w:r w:rsidRPr="00985B1D">
        <w:rPr>
          <w:lang w:val="ru-RU"/>
        </w:rPr>
        <w:br/>
      </w: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преимущественной целевой направленности их использования; находить и представлять материал по заданной теме; объяснять связь физических упражнений для формирования и укрепления здоровья, развития памяти, разговорной речи, мышления;</w:t>
      </w:r>
    </w:p>
    <w:p w:rsidR="00304B20" w:rsidRPr="00985B1D" w:rsidRDefault="000C282D">
      <w:pPr>
        <w:autoSpaceDE w:val="0"/>
        <w:autoSpaceDN w:val="0"/>
        <w:spacing w:before="240" w:after="0" w:line="262" w:lineRule="auto"/>
        <w:ind w:left="420" w:right="432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—  представлять и описывать общее строение человека, называть основные части костного скелета человека и основные группы мышц;</w:t>
      </w:r>
    </w:p>
    <w:p w:rsidR="00304B20" w:rsidRPr="00985B1D" w:rsidRDefault="000C282D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—  описывать технику выполнения освоенных физических упражнений;</w:t>
      </w:r>
    </w:p>
    <w:p w:rsidR="00304B20" w:rsidRPr="00985B1D" w:rsidRDefault="000C282D">
      <w:pPr>
        <w:autoSpaceDE w:val="0"/>
        <w:autoSpaceDN w:val="0"/>
        <w:spacing w:before="238" w:after="0" w:line="262" w:lineRule="auto"/>
        <w:ind w:left="420" w:right="720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основные правила безопасного поведения на занятиях по физической культуре;</w:t>
      </w:r>
    </w:p>
    <w:p w:rsidR="00304B20" w:rsidRPr="00985B1D" w:rsidRDefault="000C282D">
      <w:pPr>
        <w:autoSpaceDE w:val="0"/>
        <w:autoSpaceDN w:val="0"/>
        <w:spacing w:before="238" w:after="0" w:line="262" w:lineRule="auto"/>
        <w:ind w:left="420" w:right="576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—  находить информацию о возрастных период, когда эффективно развивается каждое из следующих физических качеств: гибкость, координация, быстрота; сила; выносливость;</w:t>
      </w:r>
    </w:p>
    <w:p w:rsidR="00304B20" w:rsidRPr="00985B1D" w:rsidRDefault="000C282D">
      <w:pPr>
        <w:autoSpaceDE w:val="0"/>
        <w:autoSpaceDN w:val="0"/>
        <w:spacing w:before="238" w:after="0" w:line="262" w:lineRule="auto"/>
        <w:ind w:left="420" w:right="864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—  различать упражнения по воздействию на развитие основных физических качеств и способностей человека;</w:t>
      </w:r>
    </w:p>
    <w:p w:rsidR="00304B20" w:rsidRPr="00985B1D" w:rsidRDefault="000C282D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—  различать упражнения на развитие моторики;</w:t>
      </w:r>
    </w:p>
    <w:p w:rsidR="00304B20" w:rsidRPr="00985B1D" w:rsidRDefault="000C282D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—  объяснять технику дыхания под водой, технику удержания тела на воде;</w:t>
      </w:r>
    </w:p>
    <w:p w:rsidR="00304B20" w:rsidRPr="00985B1D" w:rsidRDefault="00304B20">
      <w:pPr>
        <w:rPr>
          <w:lang w:val="ru-RU"/>
        </w:rPr>
        <w:sectPr w:rsidR="00304B20" w:rsidRPr="00985B1D">
          <w:pgSz w:w="11900" w:h="16840"/>
          <w:pgMar w:top="286" w:right="912" w:bottom="332" w:left="666" w:header="720" w:footer="720" w:gutter="0"/>
          <w:cols w:space="720" w:equalWidth="0">
            <w:col w:w="10322" w:space="0"/>
          </w:cols>
          <w:docGrid w:linePitch="360"/>
        </w:sectPr>
      </w:pPr>
    </w:p>
    <w:p w:rsidR="00304B20" w:rsidRPr="00985B1D" w:rsidRDefault="00304B20">
      <w:pPr>
        <w:autoSpaceDE w:val="0"/>
        <w:autoSpaceDN w:val="0"/>
        <w:spacing w:after="138" w:line="220" w:lineRule="exact"/>
        <w:rPr>
          <w:lang w:val="ru-RU"/>
        </w:rPr>
      </w:pPr>
    </w:p>
    <w:p w:rsidR="00304B20" w:rsidRPr="00985B1D" w:rsidRDefault="000C282D">
      <w:pPr>
        <w:autoSpaceDE w:val="0"/>
        <w:autoSpaceDN w:val="0"/>
        <w:spacing w:after="0" w:line="262" w:lineRule="auto"/>
        <w:ind w:left="420" w:right="144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основные правила выполнения спортивных упражнений (по виду спорта на выбор);</w:t>
      </w:r>
    </w:p>
    <w:p w:rsidR="00304B20" w:rsidRPr="00985B1D" w:rsidRDefault="000C282D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—  выявлять характерные ошибки при выполнении физических упражнений.</w:t>
      </w:r>
    </w:p>
    <w:p w:rsidR="00304B20" w:rsidRPr="00985B1D" w:rsidRDefault="000C282D">
      <w:pPr>
        <w:tabs>
          <w:tab w:val="left" w:pos="180"/>
        </w:tabs>
        <w:autoSpaceDE w:val="0"/>
        <w:autoSpaceDN w:val="0"/>
        <w:spacing w:before="178" w:after="0" w:line="271" w:lineRule="auto"/>
        <w:ind w:right="1008"/>
        <w:rPr>
          <w:lang w:val="ru-RU"/>
        </w:rPr>
      </w:pPr>
      <w:r w:rsidRPr="00985B1D">
        <w:rPr>
          <w:lang w:val="ru-RU"/>
        </w:rPr>
        <w:tab/>
      </w:r>
      <w:r w:rsidRPr="00985B1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2) Способы физкультурной деятельности </w:t>
      </w:r>
      <w:r w:rsidRPr="00985B1D">
        <w:rPr>
          <w:lang w:val="ru-RU"/>
        </w:rPr>
        <w:br/>
      </w:r>
      <w:r w:rsidRPr="00985B1D">
        <w:rPr>
          <w:lang w:val="ru-RU"/>
        </w:rPr>
        <w:tab/>
      </w:r>
      <w:r w:rsidRPr="00985B1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Самостоятельные занятия общеразвивающими и </w:t>
      </w:r>
      <w:proofErr w:type="spellStart"/>
      <w:r w:rsidRPr="00985B1D">
        <w:rPr>
          <w:rFonts w:ascii="Times New Roman" w:eastAsia="Times New Roman" w:hAnsi="Times New Roman"/>
          <w:i/>
          <w:color w:val="000000"/>
          <w:sz w:val="24"/>
          <w:lang w:val="ru-RU"/>
        </w:rPr>
        <w:t>здоровьеформирующими</w:t>
      </w:r>
      <w:proofErr w:type="spellEnd"/>
      <w:r w:rsidRPr="00985B1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физическими упражнениями:</w:t>
      </w:r>
    </w:p>
    <w:p w:rsidR="00304B20" w:rsidRPr="00985B1D" w:rsidRDefault="000C282D">
      <w:pPr>
        <w:autoSpaceDE w:val="0"/>
        <w:autoSpaceDN w:val="0"/>
        <w:spacing w:before="178" w:after="0" w:line="262" w:lineRule="auto"/>
        <w:ind w:left="420" w:right="432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проводить разминку по её видам: общую, партерную, разминку у опоры; характеризовать комплексы гимнастических упражнений по целевому назначению;</w:t>
      </w:r>
    </w:p>
    <w:p w:rsidR="00304B20" w:rsidRPr="00985B1D" w:rsidRDefault="000C282D">
      <w:pPr>
        <w:autoSpaceDE w:val="0"/>
        <w:autoSpaceDN w:val="0"/>
        <w:spacing w:before="240" w:after="0" w:line="230" w:lineRule="auto"/>
        <w:ind w:left="420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—  организовывать проведение игр, игровых заданий и спортивных эстафет (на выбор).</w:t>
      </w:r>
    </w:p>
    <w:p w:rsidR="00304B20" w:rsidRPr="00985B1D" w:rsidRDefault="000C282D">
      <w:pPr>
        <w:autoSpaceDE w:val="0"/>
        <w:autoSpaceDN w:val="0"/>
        <w:spacing w:before="180" w:after="0" w:line="230" w:lineRule="auto"/>
        <w:ind w:left="180"/>
        <w:rPr>
          <w:lang w:val="ru-RU"/>
        </w:rPr>
      </w:pPr>
      <w:r w:rsidRPr="00985B1D">
        <w:rPr>
          <w:rFonts w:ascii="Times New Roman" w:eastAsia="Times New Roman" w:hAnsi="Times New Roman"/>
          <w:i/>
          <w:color w:val="000000"/>
          <w:sz w:val="24"/>
          <w:lang w:val="ru-RU"/>
        </w:rPr>
        <w:t>Самостоятельные наблюдения за физическим развитием и физической подготовленностью:</w:t>
      </w:r>
    </w:p>
    <w:p w:rsidR="00304B20" w:rsidRPr="00985B1D" w:rsidRDefault="000C282D">
      <w:pPr>
        <w:autoSpaceDE w:val="0"/>
        <w:autoSpaceDN w:val="0"/>
        <w:spacing w:before="178" w:after="0" w:line="271" w:lineRule="auto"/>
        <w:ind w:left="420" w:right="144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—  определять максимально допустимую для себя нагрузку (амплитуду движения) при выполнении физического упражнения; оценивать и объяснять меру воздействия того или иного упражнения (по заданию) на основные физические качества и способности;</w:t>
      </w:r>
    </w:p>
    <w:p w:rsidR="00304B20" w:rsidRPr="00985B1D" w:rsidRDefault="000C282D">
      <w:pPr>
        <w:autoSpaceDE w:val="0"/>
        <w:autoSpaceDN w:val="0"/>
        <w:spacing w:before="238" w:after="0" w:line="262" w:lineRule="auto"/>
        <w:ind w:left="420" w:right="1008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—  проводить наблюдения за своим дыханием при выполнении упражнений основной гимнастики.</w:t>
      </w:r>
    </w:p>
    <w:p w:rsidR="00304B20" w:rsidRPr="00985B1D" w:rsidRDefault="000C282D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985B1D">
        <w:rPr>
          <w:rFonts w:ascii="Times New Roman" w:eastAsia="Times New Roman" w:hAnsi="Times New Roman"/>
          <w:i/>
          <w:color w:val="000000"/>
          <w:sz w:val="24"/>
          <w:lang w:val="ru-RU"/>
        </w:rPr>
        <w:t>Самостоятельные развивающие, подвижные игры и спортивные эстафеты:</w:t>
      </w:r>
    </w:p>
    <w:p w:rsidR="00304B20" w:rsidRPr="00985B1D" w:rsidRDefault="000C282D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—  составлять, организовывать и проводить игры и игровые задания;</w:t>
      </w:r>
    </w:p>
    <w:p w:rsidR="00304B20" w:rsidRPr="00985B1D" w:rsidRDefault="000C282D">
      <w:pPr>
        <w:autoSpaceDE w:val="0"/>
        <w:autoSpaceDN w:val="0"/>
        <w:spacing w:before="238" w:after="0" w:line="271" w:lineRule="auto"/>
        <w:ind w:left="420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выполнять ролевые задания при проведении спортивных эстафет с гимнастическим </w:t>
      </w:r>
      <w:r w:rsidRPr="00985B1D">
        <w:rPr>
          <w:lang w:val="ru-RU"/>
        </w:rPr>
        <w:br/>
      </w: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предметом / без гимнастического предмета (организатор эстафеты, главный судья, капитан, член команды).</w:t>
      </w:r>
    </w:p>
    <w:p w:rsidR="00304B20" w:rsidRPr="00985B1D" w:rsidRDefault="000C282D">
      <w:pPr>
        <w:autoSpaceDE w:val="0"/>
        <w:autoSpaceDN w:val="0"/>
        <w:spacing w:before="178" w:after="0" w:line="262" w:lineRule="auto"/>
        <w:ind w:left="180" w:right="5184"/>
        <w:rPr>
          <w:lang w:val="ru-RU"/>
        </w:rPr>
      </w:pPr>
      <w:r w:rsidRPr="00985B1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3) Физическое совершенствование </w:t>
      </w:r>
      <w:r w:rsidRPr="00985B1D">
        <w:rPr>
          <w:lang w:val="ru-RU"/>
        </w:rPr>
        <w:br/>
      </w:r>
      <w:r w:rsidRPr="00985B1D">
        <w:rPr>
          <w:rFonts w:ascii="Times New Roman" w:eastAsia="Times New Roman" w:hAnsi="Times New Roman"/>
          <w:i/>
          <w:color w:val="000000"/>
          <w:sz w:val="24"/>
          <w:lang w:val="ru-RU"/>
        </w:rPr>
        <w:t>Физкультурно-оздоровительная деятельность:</w:t>
      </w:r>
    </w:p>
    <w:p w:rsidR="00304B20" w:rsidRPr="00985B1D" w:rsidRDefault="000C282D">
      <w:pPr>
        <w:autoSpaceDE w:val="0"/>
        <w:autoSpaceDN w:val="0"/>
        <w:spacing w:before="178" w:after="0" w:line="271" w:lineRule="auto"/>
        <w:ind w:left="420" w:right="432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—  осваивать и выполнять технику разучиваемых физических упражнений и комбинаций гимнастических упражнений с использованием в том числе танцевальных шагов, поворотов, прыжков;</w:t>
      </w:r>
    </w:p>
    <w:p w:rsidR="00304B20" w:rsidRPr="00985B1D" w:rsidRDefault="000C282D">
      <w:pPr>
        <w:autoSpaceDE w:val="0"/>
        <w:autoSpaceDN w:val="0"/>
        <w:spacing w:before="238" w:after="0" w:line="262" w:lineRule="auto"/>
        <w:ind w:left="420" w:right="288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—  осваивать и выполнять технику спортивного плавания стилями (на выбор): брасс, кроль на спине, кроль;</w:t>
      </w:r>
    </w:p>
    <w:p w:rsidR="00304B20" w:rsidRPr="00985B1D" w:rsidRDefault="000C282D">
      <w:pPr>
        <w:autoSpaceDE w:val="0"/>
        <w:autoSpaceDN w:val="0"/>
        <w:spacing w:before="240" w:after="0" w:line="262" w:lineRule="auto"/>
        <w:ind w:left="420" w:right="720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—  осваивать технику выполнения комплексов гимнастических упражнений для развития гибкости, координационно-скоростных способностей;</w:t>
      </w:r>
    </w:p>
    <w:p w:rsidR="00304B20" w:rsidRPr="00985B1D" w:rsidRDefault="000C282D">
      <w:pPr>
        <w:autoSpaceDE w:val="0"/>
        <w:autoSpaceDN w:val="0"/>
        <w:spacing w:before="238" w:after="0"/>
        <w:ind w:left="420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—  осваивать универсальные умения при выполнении организующих упражнений и жизненно важных навыков двигательной деятельности человека, такие как: построение и перестроение, перемещения различными способами передвижения, группировка; перекаты, повороты, прыжки, удержание на воде, дыхание под водой и т.д.;</w:t>
      </w:r>
    </w:p>
    <w:p w:rsidR="00304B20" w:rsidRPr="00985B1D" w:rsidRDefault="000C282D">
      <w:pPr>
        <w:autoSpaceDE w:val="0"/>
        <w:autoSpaceDN w:val="0"/>
        <w:spacing w:before="238" w:after="0" w:line="262" w:lineRule="auto"/>
        <w:ind w:left="420" w:right="288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—  проявлять физические качества: гибкость, координацию—и демонстрировать динамику их развития;</w:t>
      </w:r>
    </w:p>
    <w:p w:rsidR="00304B20" w:rsidRPr="00985B1D" w:rsidRDefault="000C282D">
      <w:pPr>
        <w:autoSpaceDE w:val="0"/>
        <w:autoSpaceDN w:val="0"/>
        <w:spacing w:before="238" w:after="0" w:line="262" w:lineRule="auto"/>
        <w:ind w:left="420" w:right="1008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—  осваивать универсальные умения по самостоятельному выполнению упражнений в оздоровительных формах занятий;</w:t>
      </w:r>
    </w:p>
    <w:p w:rsidR="00304B20" w:rsidRPr="00985B1D" w:rsidRDefault="000C282D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—  осваивать строевой и походный шаг.</w:t>
      </w:r>
    </w:p>
    <w:p w:rsidR="00304B20" w:rsidRPr="00985B1D" w:rsidRDefault="00304B20">
      <w:pPr>
        <w:rPr>
          <w:lang w:val="ru-RU"/>
        </w:rPr>
        <w:sectPr w:rsidR="00304B20" w:rsidRPr="00985B1D">
          <w:pgSz w:w="11900" w:h="16840"/>
          <w:pgMar w:top="358" w:right="814" w:bottom="438" w:left="666" w:header="720" w:footer="720" w:gutter="0"/>
          <w:cols w:space="720" w:equalWidth="0">
            <w:col w:w="10420" w:space="0"/>
          </w:cols>
          <w:docGrid w:linePitch="360"/>
        </w:sectPr>
      </w:pPr>
    </w:p>
    <w:p w:rsidR="00304B20" w:rsidRPr="00985B1D" w:rsidRDefault="00304B20">
      <w:pPr>
        <w:autoSpaceDE w:val="0"/>
        <w:autoSpaceDN w:val="0"/>
        <w:spacing w:after="78" w:line="220" w:lineRule="exact"/>
        <w:rPr>
          <w:lang w:val="ru-RU"/>
        </w:rPr>
      </w:pPr>
    </w:p>
    <w:p w:rsidR="00304B20" w:rsidRPr="00985B1D" w:rsidRDefault="000C282D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985B1D">
        <w:rPr>
          <w:rFonts w:ascii="Times New Roman" w:eastAsia="Times New Roman" w:hAnsi="Times New Roman"/>
          <w:i/>
          <w:color w:val="000000"/>
          <w:sz w:val="24"/>
          <w:lang w:val="ru-RU"/>
        </w:rPr>
        <w:t>Спортивно-оздоровительная деятельность:</w:t>
      </w:r>
    </w:p>
    <w:p w:rsidR="00304B20" w:rsidRPr="00985B1D" w:rsidRDefault="000C282D">
      <w:pPr>
        <w:autoSpaceDE w:val="0"/>
        <w:autoSpaceDN w:val="0"/>
        <w:spacing w:before="178" w:after="0" w:line="262" w:lineRule="auto"/>
        <w:ind w:left="288" w:right="864"/>
        <w:jc w:val="center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—  осваивать и демонстрировать технику стилей спортивного плавания (брасс, кроль) с динамикой улучшения показателей скорости при плавании на определённое расстояние;</w:t>
      </w:r>
    </w:p>
    <w:p w:rsidR="00304B20" w:rsidRPr="00985B1D" w:rsidRDefault="000C282D">
      <w:pPr>
        <w:autoSpaceDE w:val="0"/>
        <w:autoSpaceDN w:val="0"/>
        <w:spacing w:before="238" w:after="0" w:line="262" w:lineRule="auto"/>
        <w:ind w:left="420" w:right="1584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—  осваивать комплексы гимнастических упражнений и упражнений акробатики с использованием и без использования гимнастических предметов (мяч, скакалка);</w:t>
      </w:r>
    </w:p>
    <w:p w:rsidR="00304B20" w:rsidRPr="00985B1D" w:rsidRDefault="000C282D">
      <w:pPr>
        <w:autoSpaceDE w:val="0"/>
        <w:autoSpaceDN w:val="0"/>
        <w:spacing w:before="238" w:after="0"/>
        <w:ind w:left="420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—  осваивать универсальные умения прыжков, поворотов, равновесий, включая: серию поворотов и прыжков на девяносто и сто восемьдесят градусов; прыжки с толчком одной ногой, обеими ногами с прямыми и согнутыми коленями, прямо и с полуповоротом, с места и с разбега; прыжки и подскоки через вращающуюся скакалку;</w:t>
      </w:r>
    </w:p>
    <w:p w:rsidR="00304B20" w:rsidRPr="00985B1D" w:rsidRDefault="000C282D">
      <w:pPr>
        <w:autoSpaceDE w:val="0"/>
        <w:autoSpaceDN w:val="0"/>
        <w:spacing w:before="240" w:after="0" w:line="271" w:lineRule="auto"/>
        <w:ind w:left="420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—  осваивать универсальные умения ходьбы на лыжах (при возможных погодных условиях), бега на скорость, метания теннисного мяча в заданную цель, прыжков в высоту через планку, прыжков в длину и иное;</w:t>
      </w:r>
    </w:p>
    <w:p w:rsidR="00304B20" w:rsidRPr="00985B1D" w:rsidRDefault="000C282D">
      <w:pPr>
        <w:autoSpaceDE w:val="0"/>
        <w:autoSpaceDN w:val="0"/>
        <w:spacing w:before="238" w:after="0" w:line="262" w:lineRule="auto"/>
        <w:ind w:left="420" w:right="432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—  осваивать универсальные умения при выполнении специальных физических упражнений, входящих в программу начальной подготовки по виду спорта (по выбору).</w:t>
      </w:r>
    </w:p>
    <w:p w:rsidR="00304B20" w:rsidRPr="00985B1D" w:rsidRDefault="000C282D">
      <w:pPr>
        <w:autoSpaceDE w:val="0"/>
        <w:autoSpaceDN w:val="0"/>
        <w:spacing w:before="322" w:after="0" w:line="230" w:lineRule="auto"/>
        <w:rPr>
          <w:lang w:val="ru-RU"/>
        </w:rPr>
      </w:pPr>
      <w:r w:rsidRPr="00985B1D">
        <w:rPr>
          <w:rFonts w:ascii="Times New Roman" w:eastAsia="Times New Roman" w:hAnsi="Times New Roman"/>
          <w:b/>
          <w:color w:val="000000"/>
          <w:sz w:val="24"/>
          <w:lang w:val="ru-RU"/>
        </w:rPr>
        <w:t>4 КЛАСС</w:t>
      </w:r>
    </w:p>
    <w:p w:rsidR="00304B20" w:rsidRPr="00985B1D" w:rsidRDefault="000C282D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985B1D">
        <w:rPr>
          <w:rFonts w:ascii="Times New Roman" w:eastAsia="Times New Roman" w:hAnsi="Times New Roman"/>
          <w:b/>
          <w:color w:val="000000"/>
          <w:sz w:val="24"/>
          <w:lang w:val="ru-RU"/>
        </w:rPr>
        <w:t>1) Знания о физической культуре:</w:t>
      </w:r>
    </w:p>
    <w:p w:rsidR="00304B20" w:rsidRPr="00985B1D" w:rsidRDefault="000C282D">
      <w:pPr>
        <w:autoSpaceDE w:val="0"/>
        <w:autoSpaceDN w:val="0"/>
        <w:spacing w:before="178" w:after="0" w:line="271" w:lineRule="auto"/>
        <w:ind w:left="420" w:right="720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определять и кратко характеризовать физическую культуру, её роль в общей культуре человека; </w:t>
      </w:r>
      <w:proofErr w:type="spellStart"/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пересказыватьтексты</w:t>
      </w:r>
      <w:proofErr w:type="spellEnd"/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 xml:space="preserve"> по истории физической культуры, олимпизма; понимать и раскрывать связь физической культуры с трудовой и военной деятельностью;</w:t>
      </w:r>
    </w:p>
    <w:p w:rsidR="00304B20" w:rsidRPr="00985B1D" w:rsidRDefault="000C282D">
      <w:pPr>
        <w:autoSpaceDE w:val="0"/>
        <w:autoSpaceDN w:val="0"/>
        <w:spacing w:before="238" w:after="0" w:line="262" w:lineRule="auto"/>
        <w:ind w:left="420" w:right="432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—  называть направления физической культуры в классификации физических упражнений по признаку исторически сложившихся систем физического воспитания;</w:t>
      </w:r>
    </w:p>
    <w:p w:rsidR="00304B20" w:rsidRPr="00985B1D" w:rsidRDefault="000C282D">
      <w:pPr>
        <w:autoSpaceDE w:val="0"/>
        <w:autoSpaceDN w:val="0"/>
        <w:spacing w:before="238" w:after="0" w:line="262" w:lineRule="auto"/>
        <w:ind w:left="420" w:right="432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—  понимать и перечислять физические упражнения в классификации по преимущественной целевой направленности;</w:t>
      </w:r>
    </w:p>
    <w:p w:rsidR="00304B20" w:rsidRPr="00985B1D" w:rsidRDefault="000C282D">
      <w:pPr>
        <w:autoSpaceDE w:val="0"/>
        <w:autoSpaceDN w:val="0"/>
        <w:spacing w:before="238" w:after="0" w:line="262" w:lineRule="auto"/>
        <w:ind w:left="420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основные задачи физической культуры; объяснять отличия задач физической культуры от задач спорта;</w:t>
      </w:r>
    </w:p>
    <w:p w:rsidR="00304B20" w:rsidRPr="00985B1D" w:rsidRDefault="000C282D">
      <w:pPr>
        <w:autoSpaceDE w:val="0"/>
        <w:autoSpaceDN w:val="0"/>
        <w:spacing w:before="240" w:after="0"/>
        <w:ind w:left="420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—  характеризовать туристическую деятельность, её место в классификации физических упражнений по признаку исторически сложившихся систем физического воспитания и отмечать роль туристической деятельности в ориентировании на местности и жизнеобеспечении в трудных ситуациях;</w:t>
      </w:r>
    </w:p>
    <w:p w:rsidR="00304B20" w:rsidRPr="00985B1D" w:rsidRDefault="000C282D">
      <w:pPr>
        <w:autoSpaceDE w:val="0"/>
        <w:autoSpaceDN w:val="0"/>
        <w:spacing w:before="238" w:after="0" w:line="262" w:lineRule="auto"/>
        <w:ind w:left="420" w:right="432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—  давать основные определения по организации строевых упражнений: строй, фланг, фронт, интервал, дистанция, направляющий, замыкающий, шеренга, колонна;</w:t>
      </w:r>
    </w:p>
    <w:p w:rsidR="00304B20" w:rsidRPr="00985B1D" w:rsidRDefault="000C282D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—  знать строевые команды;</w:t>
      </w:r>
    </w:p>
    <w:p w:rsidR="00304B20" w:rsidRPr="00985B1D" w:rsidRDefault="000C282D">
      <w:pPr>
        <w:autoSpaceDE w:val="0"/>
        <w:autoSpaceDN w:val="0"/>
        <w:spacing w:before="238" w:after="0" w:line="262" w:lineRule="auto"/>
        <w:ind w:left="420" w:right="864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—  знать и применять методику определения результатов развития физических качеств и способностей: гибкости, координационно-скоростных способностей;</w:t>
      </w:r>
    </w:p>
    <w:p w:rsidR="00304B20" w:rsidRPr="00985B1D" w:rsidRDefault="000C282D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—  определять ситуации, требующие применения правил предупреждения травматизма;</w:t>
      </w:r>
    </w:p>
    <w:p w:rsidR="00304B20" w:rsidRPr="00985B1D" w:rsidRDefault="000C282D">
      <w:pPr>
        <w:autoSpaceDE w:val="0"/>
        <w:autoSpaceDN w:val="0"/>
        <w:spacing w:before="238" w:after="0" w:line="262" w:lineRule="auto"/>
        <w:ind w:left="420" w:right="864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—  определять состав спортивной одежды в зависимости от погодных условий и условий занятий;</w:t>
      </w:r>
    </w:p>
    <w:p w:rsidR="00304B20" w:rsidRPr="00985B1D" w:rsidRDefault="000C282D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—  различать гимнастические упражнения по воздействию на развитие физических качеств</w:t>
      </w:r>
    </w:p>
    <w:p w:rsidR="00304B20" w:rsidRPr="00985B1D" w:rsidRDefault="00304B20">
      <w:pPr>
        <w:rPr>
          <w:lang w:val="ru-RU"/>
        </w:rPr>
        <w:sectPr w:rsidR="00304B20" w:rsidRPr="00985B1D">
          <w:pgSz w:w="11900" w:h="16840"/>
          <w:pgMar w:top="298" w:right="712" w:bottom="312" w:left="666" w:header="720" w:footer="720" w:gutter="0"/>
          <w:cols w:space="720" w:equalWidth="0">
            <w:col w:w="10522" w:space="0"/>
          </w:cols>
          <w:docGrid w:linePitch="360"/>
        </w:sectPr>
      </w:pPr>
    </w:p>
    <w:p w:rsidR="00304B20" w:rsidRPr="00985B1D" w:rsidRDefault="00304B20">
      <w:pPr>
        <w:autoSpaceDE w:val="0"/>
        <w:autoSpaceDN w:val="0"/>
        <w:spacing w:after="72" w:line="220" w:lineRule="exact"/>
        <w:rPr>
          <w:lang w:val="ru-RU"/>
        </w:rPr>
      </w:pPr>
    </w:p>
    <w:p w:rsidR="00304B20" w:rsidRPr="00985B1D" w:rsidRDefault="000C282D">
      <w:pPr>
        <w:autoSpaceDE w:val="0"/>
        <w:autoSpaceDN w:val="0"/>
        <w:spacing w:after="0" w:line="230" w:lineRule="auto"/>
        <w:ind w:left="240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(сила, быстрота, координация, гибкость).</w:t>
      </w:r>
    </w:p>
    <w:p w:rsidR="00304B20" w:rsidRPr="00985B1D" w:rsidRDefault="000C282D">
      <w:pPr>
        <w:autoSpaceDE w:val="0"/>
        <w:autoSpaceDN w:val="0"/>
        <w:spacing w:before="178" w:after="0" w:line="230" w:lineRule="auto"/>
        <w:rPr>
          <w:lang w:val="ru-RU"/>
        </w:rPr>
      </w:pPr>
      <w:r w:rsidRPr="00985B1D">
        <w:rPr>
          <w:rFonts w:ascii="Times New Roman" w:eastAsia="Times New Roman" w:hAnsi="Times New Roman"/>
          <w:b/>
          <w:color w:val="000000"/>
          <w:sz w:val="24"/>
          <w:lang w:val="ru-RU"/>
        </w:rPr>
        <w:t>2) Способы физкультурной деятельности:</w:t>
      </w:r>
    </w:p>
    <w:p w:rsidR="00304B20" w:rsidRPr="00985B1D" w:rsidRDefault="000C282D">
      <w:pPr>
        <w:autoSpaceDE w:val="0"/>
        <w:autoSpaceDN w:val="0"/>
        <w:spacing w:before="178" w:after="0" w:line="262" w:lineRule="auto"/>
        <w:ind w:left="240" w:right="432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—  составлять индивидуальный режим дня, вести дневник наблюдений за своим физическим развитием, в том числе оценивая своё состояние после закаливающих процедур;</w:t>
      </w:r>
    </w:p>
    <w:p w:rsidR="00304B20" w:rsidRPr="00985B1D" w:rsidRDefault="000C282D">
      <w:pPr>
        <w:autoSpaceDE w:val="0"/>
        <w:autoSpaceDN w:val="0"/>
        <w:spacing w:before="238" w:after="0" w:line="262" w:lineRule="auto"/>
        <w:ind w:left="240" w:right="144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—  измерять показатели развития физических качеств и способностей по методикам программы (гибкость, координационно-скоростные способности);</w:t>
      </w:r>
    </w:p>
    <w:p w:rsidR="00304B20" w:rsidRPr="00985B1D" w:rsidRDefault="000C282D">
      <w:pPr>
        <w:autoSpaceDE w:val="0"/>
        <w:autoSpaceDN w:val="0"/>
        <w:spacing w:before="238" w:after="0" w:line="262" w:lineRule="auto"/>
        <w:ind w:left="240" w:right="576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—  объяснять технику разученных гимнастических упражнений и специальных физических упражнений по виду спорта (по выбору);</w:t>
      </w:r>
    </w:p>
    <w:p w:rsidR="00304B20" w:rsidRPr="00985B1D" w:rsidRDefault="000C282D">
      <w:pPr>
        <w:autoSpaceDE w:val="0"/>
        <w:autoSpaceDN w:val="0"/>
        <w:spacing w:before="240" w:after="0" w:line="230" w:lineRule="auto"/>
        <w:ind w:left="240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—  общаться и взаимодействовать в игровой деятельности;</w:t>
      </w:r>
    </w:p>
    <w:p w:rsidR="00304B20" w:rsidRPr="00985B1D" w:rsidRDefault="000C282D">
      <w:pPr>
        <w:autoSpaceDE w:val="0"/>
        <w:autoSpaceDN w:val="0"/>
        <w:spacing w:before="240" w:after="0" w:line="271" w:lineRule="auto"/>
        <w:ind w:left="240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—  моделировать комплексы упражнений по заданной цели: на развитие гибкости, координации, быстроты, моторики, улучшение подвижности суставов, увеличение эластичности мышц, формирование стопы и осанки, развитие меткости и т.д.;</w:t>
      </w:r>
    </w:p>
    <w:p w:rsidR="00304B20" w:rsidRPr="00985B1D" w:rsidRDefault="000C282D">
      <w:pPr>
        <w:autoSpaceDE w:val="0"/>
        <w:autoSpaceDN w:val="0"/>
        <w:spacing w:before="238" w:after="0" w:line="262" w:lineRule="auto"/>
        <w:ind w:left="240" w:right="288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—  составлять, организовывать и проводить подвижные игры с элементами соревновательной деятельности.</w:t>
      </w:r>
    </w:p>
    <w:p w:rsidR="00304B20" w:rsidRPr="00985B1D" w:rsidRDefault="000C282D">
      <w:pPr>
        <w:autoSpaceDE w:val="0"/>
        <w:autoSpaceDN w:val="0"/>
        <w:spacing w:before="178" w:after="0" w:line="262" w:lineRule="auto"/>
        <w:ind w:right="5328"/>
        <w:rPr>
          <w:lang w:val="ru-RU"/>
        </w:rPr>
      </w:pPr>
      <w:r w:rsidRPr="00985B1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3) Физическое совершенствование </w:t>
      </w:r>
      <w:r w:rsidRPr="00985B1D">
        <w:rPr>
          <w:lang w:val="ru-RU"/>
        </w:rPr>
        <w:br/>
      </w:r>
      <w:r w:rsidRPr="00985B1D">
        <w:rPr>
          <w:rFonts w:ascii="Times New Roman" w:eastAsia="Times New Roman" w:hAnsi="Times New Roman"/>
          <w:i/>
          <w:color w:val="000000"/>
          <w:sz w:val="24"/>
          <w:lang w:val="ru-RU"/>
        </w:rPr>
        <w:t>Физкультурно-оздоровительная деятельность:</w:t>
      </w:r>
    </w:p>
    <w:p w:rsidR="00304B20" w:rsidRPr="00985B1D" w:rsidRDefault="000C282D">
      <w:pPr>
        <w:autoSpaceDE w:val="0"/>
        <w:autoSpaceDN w:val="0"/>
        <w:spacing w:before="178" w:after="0" w:line="271" w:lineRule="auto"/>
        <w:ind w:left="240" w:right="576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—  осваивать универсальные умения по самостоятельному выполнению упражнений в оздоровительных формах занятий (гимнастические минутки, утренняя гимнастика, учебно-тренировочный процесс);</w:t>
      </w:r>
    </w:p>
    <w:p w:rsidR="00304B20" w:rsidRPr="00985B1D" w:rsidRDefault="000C282D">
      <w:pPr>
        <w:autoSpaceDE w:val="0"/>
        <w:autoSpaceDN w:val="0"/>
        <w:spacing w:before="238" w:after="0" w:line="271" w:lineRule="auto"/>
        <w:ind w:left="240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 xml:space="preserve">—  моделировать физические нагрузки для развития основных физических качеств и </w:t>
      </w:r>
      <w:r w:rsidRPr="00985B1D">
        <w:rPr>
          <w:lang w:val="ru-RU"/>
        </w:rPr>
        <w:br/>
      </w: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способностей в зависимости от уровня физической подготовленности и эффективности динамики развития физических качеств и способностей;</w:t>
      </w:r>
    </w:p>
    <w:p w:rsidR="00304B20" w:rsidRPr="00985B1D" w:rsidRDefault="000C282D">
      <w:pPr>
        <w:autoSpaceDE w:val="0"/>
        <w:autoSpaceDN w:val="0"/>
        <w:spacing w:before="238" w:after="0" w:line="262" w:lineRule="auto"/>
        <w:ind w:left="240" w:right="432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—  осваивать универсальные умения по контролю за величиной физической нагрузки при выполнении упражнений на развитие физических качеств по частоте сердечных сокращений;</w:t>
      </w:r>
    </w:p>
    <w:p w:rsidR="00304B20" w:rsidRPr="00985B1D" w:rsidRDefault="000C282D">
      <w:pPr>
        <w:autoSpaceDE w:val="0"/>
        <w:autoSpaceDN w:val="0"/>
        <w:spacing w:before="238" w:after="0" w:line="271" w:lineRule="auto"/>
        <w:ind w:left="240" w:right="720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—  осваивать навыки по самостоятельному выполнению гимнастических упражнений при различных видах разминки: общей, партерной, разминки у опоры — в целях обеспечения нагрузки на группы мышц в различных положениях (в движении, лёжа, сидя, стоя);</w:t>
      </w:r>
    </w:p>
    <w:p w:rsidR="00304B20" w:rsidRPr="00985B1D" w:rsidRDefault="000C282D">
      <w:pPr>
        <w:autoSpaceDE w:val="0"/>
        <w:autoSpaceDN w:val="0"/>
        <w:spacing w:before="240" w:after="0" w:line="262" w:lineRule="auto"/>
        <w:ind w:left="240" w:right="720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—  принимать на себя ответственность за результаты эффективного развития собственных физических качеств.</w:t>
      </w:r>
    </w:p>
    <w:p w:rsidR="00304B20" w:rsidRPr="00985B1D" w:rsidRDefault="000C282D">
      <w:pPr>
        <w:autoSpaceDE w:val="0"/>
        <w:autoSpaceDN w:val="0"/>
        <w:spacing w:before="178" w:after="0" w:line="230" w:lineRule="auto"/>
        <w:rPr>
          <w:lang w:val="ru-RU"/>
        </w:rPr>
      </w:pPr>
      <w:r w:rsidRPr="00985B1D">
        <w:rPr>
          <w:rFonts w:ascii="Times New Roman" w:eastAsia="Times New Roman" w:hAnsi="Times New Roman"/>
          <w:i/>
          <w:color w:val="000000"/>
          <w:sz w:val="24"/>
          <w:lang w:val="ru-RU"/>
        </w:rPr>
        <w:t>Спортивно-оздоровительная деятельность:</w:t>
      </w:r>
    </w:p>
    <w:p w:rsidR="00304B20" w:rsidRPr="00985B1D" w:rsidRDefault="000C282D">
      <w:pPr>
        <w:autoSpaceDE w:val="0"/>
        <w:autoSpaceDN w:val="0"/>
        <w:spacing w:before="178" w:after="0" w:line="230" w:lineRule="auto"/>
        <w:ind w:left="240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—  осваивать и показывать универсальные умения при выполнении организующих упражнений;</w:t>
      </w:r>
    </w:p>
    <w:p w:rsidR="00304B20" w:rsidRPr="00985B1D" w:rsidRDefault="000C282D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—  осваивать технику выполнения спортивных упражнений;</w:t>
      </w:r>
    </w:p>
    <w:p w:rsidR="00304B20" w:rsidRPr="00985B1D" w:rsidRDefault="000C282D">
      <w:pPr>
        <w:autoSpaceDE w:val="0"/>
        <w:autoSpaceDN w:val="0"/>
        <w:spacing w:before="238" w:after="0" w:line="262" w:lineRule="auto"/>
        <w:ind w:left="240" w:right="432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—  осваивать универсальные умения по взаимодействию в парах и группах при разучивании специальных физических упражнений;</w:t>
      </w:r>
    </w:p>
    <w:p w:rsidR="00304B20" w:rsidRPr="00985B1D" w:rsidRDefault="000C282D">
      <w:pPr>
        <w:autoSpaceDE w:val="0"/>
        <w:autoSpaceDN w:val="0"/>
        <w:spacing w:before="238" w:after="0" w:line="262" w:lineRule="auto"/>
        <w:ind w:left="240" w:right="1008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—  проявлять физические качества гибкости, координации и быстроты при выполнении специальных физических упражнений и упражнений основной гимнастики;</w:t>
      </w:r>
    </w:p>
    <w:p w:rsidR="00304B20" w:rsidRPr="00985B1D" w:rsidRDefault="000C282D">
      <w:pPr>
        <w:autoSpaceDE w:val="0"/>
        <w:autoSpaceDN w:val="0"/>
        <w:spacing w:before="238" w:after="0" w:line="262" w:lineRule="auto"/>
        <w:ind w:left="240" w:right="576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—  выявлять характерные ошибки при выполнении гимнастических упражнений и техники плавания;</w:t>
      </w:r>
    </w:p>
    <w:p w:rsidR="00304B20" w:rsidRPr="00985B1D" w:rsidRDefault="00304B20">
      <w:pPr>
        <w:rPr>
          <w:lang w:val="ru-RU"/>
        </w:rPr>
        <w:sectPr w:rsidR="00304B20" w:rsidRPr="00985B1D">
          <w:pgSz w:w="11900" w:h="16840"/>
          <w:pgMar w:top="292" w:right="728" w:bottom="362" w:left="846" w:header="720" w:footer="720" w:gutter="0"/>
          <w:cols w:space="720" w:equalWidth="0">
            <w:col w:w="10326" w:space="0"/>
          </w:cols>
          <w:docGrid w:linePitch="360"/>
        </w:sectPr>
      </w:pPr>
    </w:p>
    <w:p w:rsidR="00304B20" w:rsidRPr="00985B1D" w:rsidRDefault="00304B20">
      <w:pPr>
        <w:autoSpaceDE w:val="0"/>
        <w:autoSpaceDN w:val="0"/>
        <w:spacing w:after="108" w:line="220" w:lineRule="exact"/>
        <w:rPr>
          <w:lang w:val="ru-RU"/>
        </w:rPr>
      </w:pPr>
    </w:p>
    <w:p w:rsidR="00304B20" w:rsidRPr="00985B1D" w:rsidRDefault="000C282D">
      <w:pPr>
        <w:autoSpaceDE w:val="0"/>
        <w:autoSpaceDN w:val="0"/>
        <w:spacing w:after="0" w:line="370" w:lineRule="auto"/>
        <w:rPr>
          <w:lang w:val="ru-RU"/>
        </w:rPr>
      </w:pP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—  различать, выполнять и озвучивать строевые команды;</w:t>
      </w:r>
      <w:r w:rsidRPr="00985B1D">
        <w:rPr>
          <w:lang w:val="ru-RU"/>
        </w:rPr>
        <w:br/>
      </w: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осваивать универсальные умения по взаимодействию в группах при разучивании и </w:t>
      </w:r>
      <w:r w:rsidRPr="00985B1D">
        <w:rPr>
          <w:lang w:val="ru-RU"/>
        </w:rPr>
        <w:br/>
      </w: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выполнении физических упражнений;</w:t>
      </w:r>
      <w:r w:rsidRPr="00985B1D">
        <w:rPr>
          <w:lang w:val="ru-RU"/>
        </w:rPr>
        <w:br/>
      </w: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—  осваивать и демонстрировать технику различных стилей плавания (на выбор), выполнять плавание на скорость;</w:t>
      </w:r>
      <w:r w:rsidRPr="00985B1D">
        <w:rPr>
          <w:lang w:val="ru-RU"/>
        </w:rPr>
        <w:br/>
      </w: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—  описывать и демонстрировать правила соревновательной деятельности по виду спорта (на выбор);</w:t>
      </w:r>
      <w:r w:rsidRPr="00985B1D">
        <w:rPr>
          <w:lang w:val="ru-RU"/>
        </w:rPr>
        <w:br/>
      </w: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—  соблюдать правила техники безопасности при занятиях физической культурой и спортом;—  демонстрировать технику удержания гимнастических предметов (мяч, скакалка) при передаче, броске, ловле, вращении, перекатах;</w:t>
      </w:r>
      <w:r w:rsidRPr="00985B1D">
        <w:rPr>
          <w:lang w:val="ru-RU"/>
        </w:rPr>
        <w:br/>
      </w: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—  демонстрировать технику выполнения равновесий, поворотов, прыжков толчком с одной ноги (попеременно), на месте и с разбега;</w:t>
      </w:r>
      <w:r w:rsidRPr="00985B1D">
        <w:rPr>
          <w:lang w:val="ru-RU"/>
        </w:rPr>
        <w:br/>
      </w: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осваивать технику выполнения акробатических упражнений (кувырок, колесо, </w:t>
      </w:r>
      <w:r w:rsidRPr="00985B1D">
        <w:rPr>
          <w:lang w:val="ru-RU"/>
        </w:rPr>
        <w:br/>
      </w: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шпагат/</w:t>
      </w:r>
      <w:proofErr w:type="spellStart"/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полушпагат</w:t>
      </w:r>
      <w:proofErr w:type="spellEnd"/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, мост из различных положений по выбору, стойка на руках);</w:t>
      </w:r>
      <w:r w:rsidRPr="00985B1D">
        <w:rPr>
          <w:lang w:val="ru-RU"/>
        </w:rPr>
        <w:br/>
      </w: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—  осваивать технику танцевальных шагов, выполняемых индивидуально, парами, в группах;—  моделировать комплексы упражнений общей гимнастики по видам разминки (общая, партерная, у опоры);</w:t>
      </w:r>
      <w:r w:rsidRPr="00985B1D">
        <w:rPr>
          <w:lang w:val="ru-RU"/>
        </w:rPr>
        <w:br/>
      </w: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—  осваивать универсальные умения в самостоятельной организации и проведении подвижных игр, игровых заданий, спортивных эстафет;</w:t>
      </w:r>
      <w:r w:rsidRPr="00985B1D">
        <w:rPr>
          <w:lang w:val="ru-RU"/>
        </w:rPr>
        <w:br/>
      </w: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—  осваивать универсальные умения управлять эмоциями в процессе учебной и игровой деятельности;</w:t>
      </w:r>
      <w:r w:rsidRPr="00985B1D">
        <w:rPr>
          <w:lang w:val="ru-RU"/>
        </w:rPr>
        <w:br/>
      </w:r>
      <w:r w:rsidRPr="00985B1D">
        <w:rPr>
          <w:rFonts w:ascii="Times New Roman" w:eastAsia="Times New Roman" w:hAnsi="Times New Roman"/>
          <w:color w:val="000000"/>
          <w:sz w:val="24"/>
          <w:lang w:val="ru-RU"/>
        </w:rPr>
        <w:t>—  осваивать технические действия из спортивных игр.</w:t>
      </w:r>
    </w:p>
    <w:p w:rsidR="00304B20" w:rsidRPr="00985B1D" w:rsidRDefault="00304B20">
      <w:pPr>
        <w:rPr>
          <w:lang w:val="ru-RU"/>
        </w:rPr>
        <w:sectPr w:rsidR="00304B20" w:rsidRPr="00985B1D">
          <w:pgSz w:w="11900" w:h="16840"/>
          <w:pgMar w:top="328" w:right="730" w:bottom="1440" w:left="1086" w:header="720" w:footer="720" w:gutter="0"/>
          <w:cols w:space="720" w:equalWidth="0">
            <w:col w:w="10084" w:space="0"/>
          </w:cols>
          <w:docGrid w:linePitch="360"/>
        </w:sectPr>
      </w:pPr>
    </w:p>
    <w:p w:rsidR="00304B20" w:rsidRPr="00985B1D" w:rsidRDefault="00304B20">
      <w:pPr>
        <w:autoSpaceDE w:val="0"/>
        <w:autoSpaceDN w:val="0"/>
        <w:spacing w:after="64" w:line="220" w:lineRule="exact"/>
        <w:rPr>
          <w:lang w:val="ru-RU"/>
        </w:rPr>
      </w:pPr>
    </w:p>
    <w:p w:rsidR="00304B20" w:rsidRDefault="000C282D">
      <w:pPr>
        <w:autoSpaceDE w:val="0"/>
        <w:autoSpaceDN w:val="0"/>
        <w:spacing w:after="92" w:line="374" w:lineRule="auto"/>
        <w:ind w:right="11952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  <w:r>
        <w:br/>
      </w:r>
      <w:r>
        <w:rPr>
          <w:rFonts w:ascii="Times New Roman" w:eastAsia="Times New Roman" w:hAnsi="Times New Roman"/>
          <w:b/>
          <w:color w:val="000000"/>
          <w:sz w:val="18"/>
        </w:rPr>
        <w:t>1 КЛАСС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0458"/>
        <w:gridCol w:w="528"/>
        <w:gridCol w:w="1106"/>
        <w:gridCol w:w="1140"/>
        <w:gridCol w:w="1874"/>
      </w:tblGrid>
      <w:tr w:rsidR="00304B20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B20" w:rsidRDefault="000C282D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104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B20" w:rsidRPr="00985B1D" w:rsidRDefault="000C282D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985B1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B20" w:rsidRDefault="000C282D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18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B20" w:rsidRDefault="000C282D">
            <w:pPr>
              <w:autoSpaceDE w:val="0"/>
              <w:autoSpaceDN w:val="0"/>
              <w:spacing w:before="78" w:after="0" w:line="250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Электронные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(цифровые)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 ресурсы</w:t>
            </w:r>
          </w:p>
        </w:tc>
      </w:tr>
      <w:tr w:rsidR="00304B20" w:rsidTr="00171A57">
        <w:trPr>
          <w:trHeight w:hRule="exact" w:val="576"/>
        </w:trPr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304B20" w:rsidRDefault="00304B20"/>
        </w:tc>
        <w:tc>
          <w:tcPr>
            <w:tcW w:w="10458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304B20" w:rsidRDefault="00304B20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B20" w:rsidRDefault="000C282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B20" w:rsidRDefault="000C282D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B20" w:rsidRDefault="000C282D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874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304B20" w:rsidRDefault="00304B20"/>
        </w:tc>
      </w:tr>
      <w:tr w:rsidR="00304B20" w:rsidRPr="00EB5EAC">
        <w:trPr>
          <w:trHeight w:hRule="exact" w:val="350"/>
        </w:trPr>
        <w:tc>
          <w:tcPr>
            <w:tcW w:w="15502" w:type="dxa"/>
            <w:gridSpan w:val="6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B20" w:rsidRPr="00985B1D" w:rsidRDefault="000C282D">
            <w:pPr>
              <w:autoSpaceDE w:val="0"/>
              <w:autoSpaceDN w:val="0"/>
              <w:spacing w:before="76" w:after="0" w:line="230" w:lineRule="auto"/>
              <w:ind w:left="72"/>
              <w:rPr>
                <w:lang w:val="ru-RU"/>
              </w:rPr>
            </w:pPr>
            <w:r w:rsidRPr="00985B1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Раздел 1.</w:t>
            </w:r>
            <w:r w:rsidRPr="00985B1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Знания о физической культуре</w:t>
            </w:r>
          </w:p>
        </w:tc>
      </w:tr>
      <w:tr w:rsidR="00171A57" w:rsidRPr="00EB5EAC" w:rsidTr="00171A57">
        <w:trPr>
          <w:trHeight w:hRule="exact" w:val="2805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1A57" w:rsidRDefault="00171A57" w:rsidP="00171A5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10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1A57" w:rsidRDefault="00171A57" w:rsidP="00171A57">
            <w:pPr>
              <w:pStyle w:val="TableParagraph"/>
              <w:spacing w:before="75" w:line="261" w:lineRule="auto"/>
              <w:ind w:left="84"/>
              <w:rPr>
                <w:b/>
                <w:sz w:val="15"/>
              </w:rPr>
            </w:pPr>
            <w:r>
              <w:rPr>
                <w:b/>
                <w:sz w:val="15"/>
              </w:rPr>
              <w:t>Что понимается под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физической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культурой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1A57" w:rsidRDefault="00171A57" w:rsidP="00171A57">
            <w:pPr>
              <w:pStyle w:val="TableParagraph"/>
              <w:spacing w:before="75"/>
              <w:ind w:left="85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1A57" w:rsidRDefault="00171A57" w:rsidP="00171A57">
            <w:pPr>
              <w:pStyle w:val="TableParagraph"/>
              <w:spacing w:before="75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1A57" w:rsidRDefault="00171A57" w:rsidP="00171A57">
            <w:pPr>
              <w:pStyle w:val="TableParagraph"/>
              <w:spacing w:before="75"/>
              <w:ind w:left="87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1A57" w:rsidRPr="00171A57" w:rsidRDefault="00171A57" w:rsidP="00171A57">
            <w:pPr>
              <w:rPr>
                <w:lang w:val="ru-RU"/>
              </w:rPr>
            </w:pPr>
            <w:r w:rsidRPr="00171A57">
              <w:rPr>
                <w:sz w:val="15"/>
                <w:lang w:val="ru-RU"/>
              </w:rPr>
              <w:t>Урок «Как возникли</w:t>
            </w:r>
            <w:r w:rsidRPr="00171A57">
              <w:rPr>
                <w:spacing w:val="1"/>
                <w:sz w:val="15"/>
                <w:lang w:val="ru-RU"/>
              </w:rPr>
              <w:t xml:space="preserve"> </w:t>
            </w:r>
            <w:r w:rsidRPr="00171A57">
              <w:rPr>
                <w:sz w:val="15"/>
                <w:lang w:val="ru-RU"/>
              </w:rPr>
              <w:t>первые соревнования»</w:t>
            </w:r>
            <w:r w:rsidRPr="00171A57">
              <w:rPr>
                <w:spacing w:val="1"/>
                <w:sz w:val="15"/>
                <w:lang w:val="ru-RU"/>
              </w:rPr>
              <w:t xml:space="preserve"> </w:t>
            </w:r>
            <w:r w:rsidRPr="00171A57">
              <w:rPr>
                <w:sz w:val="15"/>
                <w:lang w:val="ru-RU"/>
              </w:rPr>
              <w:t>(РЭШ)</w:t>
            </w:r>
            <w:r w:rsidRPr="00171A57">
              <w:rPr>
                <w:spacing w:val="-35"/>
                <w:sz w:val="15"/>
                <w:lang w:val="ru-RU"/>
              </w:rPr>
              <w:t xml:space="preserve"> </w:t>
            </w:r>
            <w:hyperlink r:id="rId6">
              <w:r>
                <w:rPr>
                  <w:color w:val="0000FF"/>
                  <w:sz w:val="15"/>
                  <w:u w:val="single" w:color="0000FF"/>
                </w:rPr>
                <w:t>https</w:t>
              </w:r>
              <w:r w:rsidRPr="00171A57">
                <w:rPr>
                  <w:color w:val="0000FF"/>
                  <w:sz w:val="15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sz w:val="15"/>
                  <w:u w:val="single" w:color="0000FF"/>
                </w:rPr>
                <w:t>resh</w:t>
              </w:r>
              <w:r w:rsidRPr="00171A57">
                <w:rPr>
                  <w:color w:val="0000FF"/>
                  <w:sz w:val="15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sz w:val="15"/>
                  <w:u w:val="single" w:color="0000FF"/>
                </w:rPr>
                <w:t>edu</w:t>
              </w:r>
              <w:r w:rsidRPr="00171A57">
                <w:rPr>
                  <w:color w:val="0000FF"/>
                  <w:sz w:val="15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sz w:val="15"/>
                  <w:u w:val="single" w:color="0000FF"/>
                </w:rPr>
                <w:t>ru</w:t>
              </w:r>
              <w:r w:rsidRPr="00171A57">
                <w:rPr>
                  <w:color w:val="0000FF"/>
                  <w:sz w:val="15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sz w:val="15"/>
                  <w:u w:val="single" w:color="0000FF"/>
                </w:rPr>
                <w:t>subject</w:t>
              </w:r>
              <w:r w:rsidRPr="00171A57">
                <w:rPr>
                  <w:color w:val="0000FF"/>
                  <w:sz w:val="15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sz w:val="15"/>
                  <w:u w:val="single" w:color="0000FF"/>
                </w:rPr>
                <w:t>lesson</w:t>
              </w:r>
              <w:r w:rsidRPr="00171A57">
                <w:rPr>
                  <w:color w:val="0000FF"/>
                  <w:sz w:val="15"/>
                  <w:u w:val="single" w:color="0000FF"/>
                  <w:lang w:val="ru-RU"/>
                </w:rPr>
                <w:t>/5733/</w:t>
              </w:r>
              <w:r>
                <w:rPr>
                  <w:color w:val="0000FF"/>
                  <w:sz w:val="15"/>
                  <w:u w:val="single" w:color="0000FF"/>
                </w:rPr>
                <w:t>start</w:t>
              </w:r>
              <w:r w:rsidRPr="00171A57">
                <w:rPr>
                  <w:color w:val="0000FF"/>
                  <w:sz w:val="15"/>
                  <w:u w:val="single" w:color="0000FF"/>
                  <w:lang w:val="ru-RU"/>
                </w:rPr>
                <w:t>/168855</w:t>
              </w:r>
              <w:r w:rsidRPr="00171A57">
                <w:rPr>
                  <w:color w:val="0000FF"/>
                  <w:sz w:val="15"/>
                  <w:lang w:val="ru-RU"/>
                </w:rPr>
                <w:t>/</w:t>
              </w:r>
            </w:hyperlink>
            <w:r w:rsidRPr="00171A57">
              <w:rPr>
                <w:color w:val="0000FF"/>
                <w:spacing w:val="1"/>
                <w:sz w:val="15"/>
                <w:lang w:val="ru-RU"/>
              </w:rPr>
              <w:t xml:space="preserve"> </w:t>
            </w:r>
            <w:r w:rsidRPr="00171A57">
              <w:rPr>
                <w:sz w:val="15"/>
                <w:lang w:val="ru-RU"/>
              </w:rPr>
              <w:t>Урок</w:t>
            </w:r>
            <w:r w:rsidRPr="00171A57">
              <w:rPr>
                <w:spacing w:val="1"/>
                <w:sz w:val="15"/>
                <w:lang w:val="ru-RU"/>
              </w:rPr>
              <w:t xml:space="preserve"> </w:t>
            </w:r>
            <w:r w:rsidRPr="00171A57">
              <w:rPr>
                <w:sz w:val="15"/>
                <w:lang w:val="ru-RU"/>
              </w:rPr>
              <w:t>«Виды передвижения» (РЭШ)</w:t>
            </w:r>
            <w:r w:rsidRPr="00171A57">
              <w:rPr>
                <w:spacing w:val="1"/>
                <w:sz w:val="15"/>
                <w:lang w:val="ru-RU"/>
              </w:rPr>
              <w:t xml:space="preserve"> </w:t>
            </w:r>
            <w:hyperlink r:id="rId7">
              <w:r>
                <w:rPr>
                  <w:color w:val="0000FF"/>
                  <w:sz w:val="15"/>
                  <w:u w:val="single" w:color="0000FF"/>
                </w:rPr>
                <w:t>https</w:t>
              </w:r>
              <w:r w:rsidRPr="00171A57">
                <w:rPr>
                  <w:color w:val="0000FF"/>
                  <w:sz w:val="15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sz w:val="15"/>
                  <w:u w:val="single" w:color="0000FF"/>
                </w:rPr>
                <w:t>resh</w:t>
              </w:r>
              <w:r w:rsidRPr="00171A57">
                <w:rPr>
                  <w:color w:val="0000FF"/>
                  <w:sz w:val="15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sz w:val="15"/>
                  <w:u w:val="single" w:color="0000FF"/>
                </w:rPr>
                <w:t>edu</w:t>
              </w:r>
              <w:r w:rsidRPr="00171A57">
                <w:rPr>
                  <w:color w:val="0000FF"/>
                  <w:sz w:val="15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sz w:val="15"/>
                  <w:u w:val="single" w:color="0000FF"/>
                </w:rPr>
                <w:t>ru</w:t>
              </w:r>
              <w:r w:rsidRPr="00171A57">
                <w:rPr>
                  <w:color w:val="0000FF"/>
                  <w:sz w:val="15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sz w:val="15"/>
                  <w:u w:val="single" w:color="0000FF"/>
                </w:rPr>
                <w:t>subject</w:t>
              </w:r>
              <w:r w:rsidRPr="00171A57">
                <w:rPr>
                  <w:color w:val="0000FF"/>
                  <w:sz w:val="15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sz w:val="15"/>
                  <w:u w:val="single" w:color="0000FF"/>
                </w:rPr>
                <w:t>lesson</w:t>
              </w:r>
              <w:r w:rsidRPr="00171A57">
                <w:rPr>
                  <w:color w:val="0000FF"/>
                  <w:sz w:val="15"/>
                  <w:u w:val="single" w:color="0000FF"/>
                  <w:lang w:val="ru-RU"/>
                </w:rPr>
                <w:t>/5738/</w:t>
              </w:r>
              <w:r>
                <w:rPr>
                  <w:color w:val="0000FF"/>
                  <w:sz w:val="15"/>
                  <w:u w:val="single" w:color="0000FF"/>
                </w:rPr>
                <w:t>start</w:t>
              </w:r>
              <w:r w:rsidRPr="00171A57">
                <w:rPr>
                  <w:color w:val="0000FF"/>
                  <w:sz w:val="15"/>
                  <w:u w:val="single" w:color="0000FF"/>
                  <w:lang w:val="ru-RU"/>
                </w:rPr>
                <w:t>/168896</w:t>
              </w:r>
              <w:r w:rsidRPr="00171A57">
                <w:rPr>
                  <w:color w:val="0000FF"/>
                  <w:sz w:val="15"/>
                  <w:lang w:val="ru-RU"/>
                </w:rPr>
                <w:t>/</w:t>
              </w:r>
            </w:hyperlink>
            <w:r w:rsidRPr="00171A57">
              <w:rPr>
                <w:color w:val="0000FF"/>
                <w:spacing w:val="1"/>
                <w:sz w:val="15"/>
                <w:lang w:val="ru-RU"/>
              </w:rPr>
              <w:t xml:space="preserve"> </w:t>
            </w:r>
            <w:r w:rsidRPr="00171A57">
              <w:rPr>
                <w:sz w:val="15"/>
                <w:lang w:val="ru-RU"/>
              </w:rPr>
              <w:t>Урок</w:t>
            </w:r>
            <w:r w:rsidRPr="00171A57">
              <w:rPr>
                <w:spacing w:val="1"/>
                <w:sz w:val="15"/>
                <w:lang w:val="ru-RU"/>
              </w:rPr>
              <w:t xml:space="preserve"> </w:t>
            </w:r>
            <w:r w:rsidRPr="00171A57">
              <w:rPr>
                <w:sz w:val="15"/>
                <w:lang w:val="ru-RU"/>
              </w:rPr>
              <w:t>«Физические качества» (РЭШ)</w:t>
            </w:r>
            <w:r w:rsidRPr="00171A57">
              <w:rPr>
                <w:spacing w:val="1"/>
                <w:sz w:val="15"/>
                <w:lang w:val="ru-RU"/>
              </w:rPr>
              <w:t xml:space="preserve"> </w:t>
            </w:r>
            <w:hyperlink r:id="rId8">
              <w:r>
                <w:rPr>
                  <w:color w:val="0000FF"/>
                  <w:sz w:val="15"/>
                  <w:u w:val="single" w:color="0000FF"/>
                </w:rPr>
                <w:t>https</w:t>
              </w:r>
              <w:r w:rsidRPr="00171A57">
                <w:rPr>
                  <w:color w:val="0000FF"/>
                  <w:sz w:val="15"/>
                  <w:u w:val="single" w:color="0000FF"/>
                  <w:lang w:val="ru-RU"/>
                </w:rPr>
                <w:t>://</w:t>
              </w:r>
              <w:proofErr w:type="spellStart"/>
              <w:r>
                <w:rPr>
                  <w:color w:val="0000FF"/>
                  <w:sz w:val="15"/>
                  <w:u w:val="single" w:color="0000FF"/>
                </w:rPr>
                <w:t>resh</w:t>
              </w:r>
              <w:proofErr w:type="spellEnd"/>
              <w:r w:rsidRPr="00171A57">
                <w:rPr>
                  <w:color w:val="0000FF"/>
                  <w:sz w:val="15"/>
                  <w:u w:val="single" w:color="0000FF"/>
                  <w:lang w:val="ru-RU"/>
                </w:rPr>
                <w:t>.</w:t>
              </w:r>
              <w:proofErr w:type="spellStart"/>
              <w:r>
                <w:rPr>
                  <w:color w:val="0000FF"/>
                  <w:sz w:val="15"/>
                  <w:u w:val="single" w:color="0000FF"/>
                </w:rPr>
                <w:t>edu</w:t>
              </w:r>
              <w:proofErr w:type="spellEnd"/>
              <w:r w:rsidRPr="00171A57">
                <w:rPr>
                  <w:color w:val="0000FF"/>
                  <w:sz w:val="15"/>
                  <w:u w:val="single" w:color="0000FF"/>
                  <w:lang w:val="ru-RU"/>
                </w:rPr>
                <w:t>.</w:t>
              </w:r>
              <w:proofErr w:type="spellStart"/>
              <w:r>
                <w:rPr>
                  <w:color w:val="0000FF"/>
                  <w:sz w:val="15"/>
                  <w:u w:val="single" w:color="0000FF"/>
                </w:rPr>
                <w:t>ru</w:t>
              </w:r>
              <w:proofErr w:type="spellEnd"/>
              <w:r w:rsidRPr="00171A57">
                <w:rPr>
                  <w:color w:val="0000FF"/>
                  <w:sz w:val="15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sz w:val="15"/>
                  <w:u w:val="single" w:color="0000FF"/>
                </w:rPr>
                <w:t>subject</w:t>
              </w:r>
              <w:r w:rsidRPr="00171A57">
                <w:rPr>
                  <w:color w:val="0000FF"/>
                  <w:sz w:val="15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sz w:val="15"/>
                  <w:u w:val="single" w:color="0000FF"/>
                </w:rPr>
                <w:t>lesson</w:t>
              </w:r>
              <w:r w:rsidRPr="00171A57">
                <w:rPr>
                  <w:color w:val="0000FF"/>
                  <w:sz w:val="15"/>
                  <w:u w:val="single" w:color="0000FF"/>
                  <w:lang w:val="ru-RU"/>
                </w:rPr>
                <w:t>/4185/</w:t>
              </w:r>
              <w:r>
                <w:rPr>
                  <w:color w:val="0000FF"/>
                  <w:sz w:val="15"/>
                  <w:u w:val="single" w:color="0000FF"/>
                </w:rPr>
                <w:t>start</w:t>
              </w:r>
              <w:r w:rsidRPr="00171A57">
                <w:rPr>
                  <w:color w:val="0000FF"/>
                  <w:sz w:val="15"/>
                  <w:u w:val="single" w:color="0000FF"/>
                  <w:lang w:val="ru-RU"/>
                </w:rPr>
                <w:t>/168937</w:t>
              </w:r>
              <w:r w:rsidRPr="00171A57">
                <w:rPr>
                  <w:color w:val="0000FF"/>
                  <w:sz w:val="15"/>
                  <w:lang w:val="ru-RU"/>
                </w:rPr>
                <w:t>/</w:t>
              </w:r>
            </w:hyperlink>
          </w:p>
        </w:tc>
      </w:tr>
      <w:tr w:rsidR="00304B20">
        <w:trPr>
          <w:trHeight w:hRule="exact" w:val="348"/>
        </w:trPr>
        <w:tc>
          <w:tcPr>
            <w:tcW w:w="10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B20" w:rsidRDefault="000C282D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B20" w:rsidRDefault="00171A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4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B20" w:rsidRDefault="00304B20"/>
        </w:tc>
      </w:tr>
      <w:tr w:rsidR="00304B20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B20" w:rsidRDefault="000C282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2. </w:t>
            </w:r>
            <w:proofErr w:type="spellStart"/>
            <w:r w:rsidR="00171A57">
              <w:rPr>
                <w:b/>
                <w:sz w:val="15"/>
              </w:rPr>
              <w:t>Способы</w:t>
            </w:r>
            <w:proofErr w:type="spellEnd"/>
            <w:r w:rsidR="00171A57">
              <w:rPr>
                <w:b/>
                <w:spacing w:val="19"/>
                <w:sz w:val="15"/>
              </w:rPr>
              <w:t xml:space="preserve"> </w:t>
            </w:r>
            <w:proofErr w:type="spellStart"/>
            <w:r w:rsidR="00171A57">
              <w:rPr>
                <w:b/>
                <w:sz w:val="15"/>
              </w:rPr>
              <w:t>самостоятельной</w:t>
            </w:r>
            <w:proofErr w:type="spellEnd"/>
            <w:r w:rsidR="00171A57">
              <w:rPr>
                <w:b/>
                <w:spacing w:val="17"/>
                <w:sz w:val="15"/>
              </w:rPr>
              <w:t xml:space="preserve"> </w:t>
            </w:r>
            <w:proofErr w:type="spellStart"/>
            <w:r w:rsidR="00171A57">
              <w:rPr>
                <w:b/>
                <w:sz w:val="15"/>
              </w:rPr>
              <w:t>деятельности</w:t>
            </w:r>
            <w:proofErr w:type="spellEnd"/>
          </w:p>
        </w:tc>
      </w:tr>
      <w:tr w:rsidR="00171A57" w:rsidRPr="00EB5EAC" w:rsidTr="00171A57">
        <w:trPr>
          <w:trHeight w:hRule="exact" w:val="997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1A57" w:rsidRDefault="00171A57" w:rsidP="00171A5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10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1A57" w:rsidRDefault="00171A57" w:rsidP="00171A57">
            <w:pPr>
              <w:pStyle w:val="TableParagraph"/>
              <w:spacing w:before="71"/>
              <w:ind w:left="84"/>
              <w:rPr>
                <w:b/>
                <w:sz w:val="15"/>
              </w:rPr>
            </w:pPr>
            <w:r>
              <w:rPr>
                <w:b/>
                <w:sz w:val="15"/>
              </w:rPr>
              <w:t>Режим</w:t>
            </w:r>
            <w:r>
              <w:rPr>
                <w:b/>
                <w:spacing w:val="9"/>
                <w:sz w:val="15"/>
              </w:rPr>
              <w:t xml:space="preserve"> </w:t>
            </w:r>
            <w:r>
              <w:rPr>
                <w:b/>
                <w:sz w:val="15"/>
              </w:rPr>
              <w:t>дня</w:t>
            </w:r>
            <w:r>
              <w:rPr>
                <w:b/>
                <w:spacing w:val="12"/>
                <w:sz w:val="15"/>
              </w:rPr>
              <w:t xml:space="preserve"> </w:t>
            </w:r>
            <w:r>
              <w:rPr>
                <w:b/>
                <w:sz w:val="15"/>
              </w:rPr>
              <w:t>школьника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1A57" w:rsidRDefault="00171A57" w:rsidP="00171A57">
            <w:pPr>
              <w:pStyle w:val="TableParagraph"/>
              <w:spacing w:before="71"/>
              <w:ind w:left="85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1A57" w:rsidRDefault="00171A57" w:rsidP="00171A57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1A57" w:rsidRDefault="00171A57" w:rsidP="00171A57">
            <w:pPr>
              <w:pStyle w:val="TableParagraph"/>
              <w:spacing w:before="71"/>
              <w:ind w:left="87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1A57" w:rsidRPr="00985B1D" w:rsidRDefault="00171A57" w:rsidP="00171A57">
            <w:pPr>
              <w:rPr>
                <w:lang w:val="ru-RU"/>
              </w:rPr>
            </w:pPr>
            <w:r w:rsidRPr="00171A57">
              <w:rPr>
                <w:sz w:val="15"/>
                <w:lang w:val="ru-RU"/>
              </w:rPr>
              <w:t>Урок</w:t>
            </w:r>
            <w:r w:rsidRPr="00171A57">
              <w:rPr>
                <w:spacing w:val="1"/>
                <w:sz w:val="15"/>
                <w:lang w:val="ru-RU"/>
              </w:rPr>
              <w:t xml:space="preserve"> </w:t>
            </w:r>
            <w:r w:rsidRPr="00171A57">
              <w:rPr>
                <w:sz w:val="15"/>
                <w:lang w:val="ru-RU"/>
              </w:rPr>
              <w:t>«Режим</w:t>
            </w:r>
            <w:r w:rsidRPr="00171A57">
              <w:rPr>
                <w:spacing w:val="1"/>
                <w:sz w:val="15"/>
                <w:lang w:val="ru-RU"/>
              </w:rPr>
              <w:t xml:space="preserve"> </w:t>
            </w:r>
            <w:r w:rsidRPr="00171A57">
              <w:rPr>
                <w:sz w:val="15"/>
                <w:lang w:val="ru-RU"/>
              </w:rPr>
              <w:t>дня, утренняя</w:t>
            </w:r>
            <w:r w:rsidRPr="00171A57">
              <w:rPr>
                <w:spacing w:val="1"/>
                <w:sz w:val="15"/>
                <w:lang w:val="ru-RU"/>
              </w:rPr>
              <w:t xml:space="preserve"> </w:t>
            </w:r>
            <w:r w:rsidRPr="00171A57">
              <w:rPr>
                <w:sz w:val="15"/>
                <w:lang w:val="ru-RU"/>
              </w:rPr>
              <w:t>зарядка»</w:t>
            </w:r>
            <w:r w:rsidRPr="00171A57">
              <w:rPr>
                <w:spacing w:val="1"/>
                <w:sz w:val="15"/>
                <w:lang w:val="ru-RU"/>
              </w:rPr>
              <w:t xml:space="preserve"> </w:t>
            </w:r>
            <w:r w:rsidRPr="00171A57">
              <w:rPr>
                <w:sz w:val="15"/>
                <w:lang w:val="ru-RU"/>
              </w:rPr>
              <w:t>(РЭШ)</w:t>
            </w:r>
            <w:r w:rsidRPr="00171A57">
              <w:rPr>
                <w:spacing w:val="1"/>
                <w:sz w:val="15"/>
                <w:lang w:val="ru-RU"/>
              </w:rPr>
              <w:t xml:space="preserve"> </w:t>
            </w:r>
            <w:hyperlink r:id="rId9">
              <w:r>
                <w:rPr>
                  <w:color w:val="0000FF"/>
                  <w:sz w:val="15"/>
                  <w:u w:val="single" w:color="0000FF"/>
                </w:rPr>
                <w:t>https</w:t>
              </w:r>
              <w:r w:rsidRPr="00171A57">
                <w:rPr>
                  <w:color w:val="0000FF"/>
                  <w:sz w:val="15"/>
                  <w:u w:val="single" w:color="0000FF"/>
                  <w:lang w:val="ru-RU"/>
                </w:rPr>
                <w:t>://</w:t>
              </w:r>
              <w:proofErr w:type="spellStart"/>
              <w:r>
                <w:rPr>
                  <w:color w:val="0000FF"/>
                  <w:sz w:val="15"/>
                  <w:u w:val="single" w:color="0000FF"/>
                </w:rPr>
                <w:t>resh</w:t>
              </w:r>
              <w:proofErr w:type="spellEnd"/>
              <w:r w:rsidRPr="00171A57">
                <w:rPr>
                  <w:color w:val="0000FF"/>
                  <w:sz w:val="15"/>
                  <w:u w:val="single" w:color="0000FF"/>
                  <w:lang w:val="ru-RU"/>
                </w:rPr>
                <w:t>.</w:t>
              </w:r>
              <w:proofErr w:type="spellStart"/>
              <w:r>
                <w:rPr>
                  <w:color w:val="0000FF"/>
                  <w:sz w:val="15"/>
                  <w:u w:val="single" w:color="0000FF"/>
                </w:rPr>
                <w:t>edu</w:t>
              </w:r>
              <w:proofErr w:type="spellEnd"/>
              <w:r w:rsidRPr="00171A57">
                <w:rPr>
                  <w:color w:val="0000FF"/>
                  <w:sz w:val="15"/>
                  <w:u w:val="single" w:color="0000FF"/>
                  <w:lang w:val="ru-RU"/>
                </w:rPr>
                <w:t>.</w:t>
              </w:r>
              <w:proofErr w:type="spellStart"/>
              <w:r>
                <w:rPr>
                  <w:color w:val="0000FF"/>
                  <w:sz w:val="15"/>
                  <w:u w:val="single" w:color="0000FF"/>
                </w:rPr>
                <w:t>ru</w:t>
              </w:r>
              <w:proofErr w:type="spellEnd"/>
              <w:r w:rsidRPr="00171A57">
                <w:rPr>
                  <w:color w:val="0000FF"/>
                  <w:sz w:val="15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sz w:val="15"/>
                  <w:u w:val="single" w:color="0000FF"/>
                </w:rPr>
                <w:t>subject</w:t>
              </w:r>
              <w:r w:rsidRPr="00171A57">
                <w:rPr>
                  <w:color w:val="0000FF"/>
                  <w:sz w:val="15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sz w:val="15"/>
                  <w:u w:val="single" w:color="0000FF"/>
                </w:rPr>
                <w:t>lesson</w:t>
              </w:r>
              <w:r w:rsidRPr="00171A57">
                <w:rPr>
                  <w:color w:val="0000FF"/>
                  <w:sz w:val="15"/>
                  <w:u w:val="single" w:color="0000FF"/>
                  <w:lang w:val="ru-RU"/>
                </w:rPr>
                <w:t>/5736/</w:t>
              </w:r>
              <w:r>
                <w:rPr>
                  <w:color w:val="0000FF"/>
                  <w:sz w:val="15"/>
                  <w:u w:val="single" w:color="0000FF"/>
                </w:rPr>
                <w:t>start</w:t>
              </w:r>
              <w:r w:rsidRPr="00171A57">
                <w:rPr>
                  <w:color w:val="0000FF"/>
                  <w:sz w:val="15"/>
                  <w:u w:val="single" w:color="0000FF"/>
                  <w:lang w:val="ru-RU"/>
                </w:rPr>
                <w:t>/168916</w:t>
              </w:r>
              <w:r w:rsidRPr="00171A57">
                <w:rPr>
                  <w:color w:val="0000FF"/>
                  <w:sz w:val="15"/>
                  <w:lang w:val="ru-RU"/>
                </w:rPr>
                <w:t>/</w:t>
              </w:r>
            </w:hyperlink>
          </w:p>
        </w:tc>
      </w:tr>
      <w:tr w:rsidR="00304B20">
        <w:trPr>
          <w:trHeight w:hRule="exact" w:val="348"/>
        </w:trPr>
        <w:tc>
          <w:tcPr>
            <w:tcW w:w="10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B20" w:rsidRDefault="000C282D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B20" w:rsidRDefault="00171A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4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B20" w:rsidRDefault="00304B20"/>
        </w:tc>
      </w:tr>
      <w:tr w:rsidR="00304B20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B20" w:rsidRDefault="000C282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3.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Физкультурно-оздоровительная деятельность</w:t>
            </w:r>
          </w:p>
        </w:tc>
      </w:tr>
      <w:tr w:rsidR="00171A57" w:rsidRPr="00EB5EAC" w:rsidTr="00171A57">
        <w:trPr>
          <w:trHeight w:hRule="exact" w:val="1007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1A57" w:rsidRDefault="00171A57" w:rsidP="00171A5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10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1A57" w:rsidRDefault="00171A57" w:rsidP="00171A57">
            <w:pPr>
              <w:pStyle w:val="TableParagraph"/>
              <w:spacing w:before="71" w:line="268" w:lineRule="auto"/>
              <w:ind w:left="84"/>
              <w:rPr>
                <w:b/>
                <w:sz w:val="15"/>
              </w:rPr>
            </w:pPr>
            <w:r>
              <w:rPr>
                <w:b/>
                <w:sz w:val="15"/>
              </w:rPr>
              <w:t>Личная</w:t>
            </w:r>
            <w:r>
              <w:rPr>
                <w:b/>
                <w:spacing w:val="16"/>
                <w:sz w:val="15"/>
              </w:rPr>
              <w:t xml:space="preserve"> </w:t>
            </w:r>
            <w:r>
              <w:rPr>
                <w:b/>
                <w:sz w:val="15"/>
              </w:rPr>
              <w:t>гигиена</w:t>
            </w:r>
            <w:r>
              <w:rPr>
                <w:b/>
                <w:spacing w:val="11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16"/>
                <w:sz w:val="15"/>
              </w:rPr>
              <w:t xml:space="preserve"> </w:t>
            </w:r>
            <w:r>
              <w:rPr>
                <w:b/>
                <w:sz w:val="15"/>
              </w:rPr>
              <w:t>гигиенические</w:t>
            </w:r>
            <w:r>
              <w:rPr>
                <w:b/>
                <w:spacing w:val="-34"/>
                <w:sz w:val="15"/>
              </w:rPr>
              <w:t xml:space="preserve"> </w:t>
            </w:r>
            <w:r>
              <w:rPr>
                <w:b/>
                <w:sz w:val="15"/>
              </w:rPr>
              <w:t>процедуры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1A57" w:rsidRDefault="00171A57" w:rsidP="00171A57">
            <w:pPr>
              <w:pStyle w:val="TableParagraph"/>
              <w:spacing w:before="71"/>
              <w:ind w:left="85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1A57" w:rsidRDefault="00171A57" w:rsidP="00171A57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1A57" w:rsidRDefault="00171A57" w:rsidP="00171A57">
            <w:pPr>
              <w:pStyle w:val="TableParagraph"/>
              <w:spacing w:before="71"/>
              <w:ind w:left="87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1A57" w:rsidRDefault="00171A57" w:rsidP="00171A57">
            <w:pPr>
              <w:pStyle w:val="TableParagraph"/>
              <w:spacing w:before="71" w:line="268" w:lineRule="auto"/>
              <w:ind w:left="95" w:right="208"/>
              <w:rPr>
                <w:sz w:val="15"/>
              </w:rPr>
            </w:pPr>
            <w:r>
              <w:rPr>
                <w:sz w:val="15"/>
              </w:rPr>
              <w:t>Урок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«Гигиена. Личная гигиена»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(РЭШ)</w:t>
            </w:r>
            <w:r>
              <w:rPr>
                <w:spacing w:val="1"/>
                <w:sz w:val="15"/>
              </w:rPr>
              <w:t xml:space="preserve"> </w:t>
            </w:r>
            <w:hyperlink r:id="rId10">
              <w:r>
                <w:rPr>
                  <w:color w:val="0000FF"/>
                  <w:sz w:val="15"/>
                  <w:u w:val="single" w:color="0000FF"/>
                </w:rPr>
                <w:t>https://resh.edu.ru/subject/lesson/5097/start/168957</w:t>
              </w:r>
              <w:r>
                <w:rPr>
                  <w:color w:val="0000FF"/>
                  <w:sz w:val="15"/>
                </w:rPr>
                <w:t>/</w:t>
              </w:r>
            </w:hyperlink>
          </w:p>
        </w:tc>
      </w:tr>
      <w:tr w:rsidR="00171A57" w:rsidRPr="00EB5EAC" w:rsidTr="00171A57">
        <w:trPr>
          <w:trHeight w:hRule="exact" w:val="99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1A57" w:rsidRDefault="00171A57" w:rsidP="00171A5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10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1A57" w:rsidRDefault="00171A57" w:rsidP="00171A57">
            <w:pPr>
              <w:pStyle w:val="TableParagraph"/>
              <w:spacing w:before="71"/>
              <w:ind w:left="84"/>
              <w:rPr>
                <w:b/>
                <w:sz w:val="15"/>
              </w:rPr>
            </w:pPr>
            <w:r>
              <w:rPr>
                <w:b/>
                <w:sz w:val="15"/>
              </w:rPr>
              <w:t>Осанка</w:t>
            </w:r>
            <w:r>
              <w:rPr>
                <w:b/>
                <w:spacing w:val="15"/>
                <w:sz w:val="15"/>
              </w:rPr>
              <w:t xml:space="preserve"> </w:t>
            </w:r>
            <w:r>
              <w:rPr>
                <w:b/>
                <w:sz w:val="15"/>
              </w:rPr>
              <w:t>человека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1A57" w:rsidRDefault="00171A57" w:rsidP="00171A57">
            <w:pPr>
              <w:pStyle w:val="TableParagraph"/>
              <w:spacing w:before="71"/>
              <w:ind w:left="85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1A57" w:rsidRDefault="00171A57" w:rsidP="00171A57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1A57" w:rsidRDefault="00171A57" w:rsidP="00171A57">
            <w:pPr>
              <w:pStyle w:val="TableParagraph"/>
              <w:spacing w:before="71"/>
              <w:ind w:left="87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1A57" w:rsidRDefault="00171A57" w:rsidP="00171A57">
            <w:pPr>
              <w:pStyle w:val="TableParagraph"/>
              <w:spacing w:before="71" w:line="261" w:lineRule="auto"/>
              <w:ind w:left="95" w:right="208"/>
              <w:rPr>
                <w:sz w:val="15"/>
              </w:rPr>
            </w:pPr>
            <w:r>
              <w:rPr>
                <w:sz w:val="15"/>
              </w:rPr>
              <w:t>Урок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«Учимся держать спину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ровно»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(РЭШ)</w:t>
            </w:r>
            <w:r>
              <w:rPr>
                <w:spacing w:val="1"/>
                <w:sz w:val="15"/>
              </w:rPr>
              <w:t xml:space="preserve"> </w:t>
            </w:r>
            <w:hyperlink r:id="rId11">
              <w:r>
                <w:rPr>
                  <w:color w:val="0000FF"/>
                  <w:sz w:val="15"/>
                  <w:u w:val="single" w:color="0000FF"/>
                </w:rPr>
                <w:t>https://resh.edu.ru/subject/lesson/5566/start/168978</w:t>
              </w:r>
              <w:r>
                <w:rPr>
                  <w:color w:val="0000FF"/>
                  <w:sz w:val="15"/>
                </w:rPr>
                <w:t>/</w:t>
              </w:r>
            </w:hyperlink>
          </w:p>
        </w:tc>
      </w:tr>
      <w:tr w:rsidR="00171A57" w:rsidTr="00171A57">
        <w:trPr>
          <w:trHeight w:hRule="exact" w:val="66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1A57" w:rsidRDefault="00171A57" w:rsidP="00171A5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10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1A57" w:rsidRDefault="00171A57" w:rsidP="00171A57">
            <w:pPr>
              <w:pStyle w:val="TableParagraph"/>
              <w:spacing w:before="61"/>
              <w:ind w:left="84"/>
              <w:rPr>
                <w:b/>
                <w:sz w:val="15"/>
              </w:rPr>
            </w:pPr>
            <w:r>
              <w:rPr>
                <w:b/>
                <w:sz w:val="15"/>
              </w:rPr>
              <w:t>Утренняя</w:t>
            </w:r>
            <w:r>
              <w:rPr>
                <w:b/>
                <w:spacing w:val="18"/>
                <w:sz w:val="15"/>
              </w:rPr>
              <w:t xml:space="preserve"> </w:t>
            </w:r>
            <w:r>
              <w:rPr>
                <w:b/>
                <w:sz w:val="15"/>
              </w:rPr>
              <w:t>зарядка</w:t>
            </w:r>
            <w:r>
              <w:rPr>
                <w:b/>
                <w:spacing w:val="20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</w:p>
          <w:p w:rsidR="00171A57" w:rsidRDefault="00171A57" w:rsidP="00171A57">
            <w:pPr>
              <w:pStyle w:val="TableParagraph"/>
              <w:spacing w:before="15" w:line="266" w:lineRule="auto"/>
              <w:ind w:left="84" w:right="194"/>
              <w:rPr>
                <w:b/>
                <w:sz w:val="15"/>
              </w:rPr>
            </w:pPr>
            <w:r>
              <w:rPr>
                <w:b/>
                <w:sz w:val="15"/>
              </w:rPr>
              <w:t>физкультминутки</w:t>
            </w:r>
            <w:r>
              <w:rPr>
                <w:b/>
                <w:spacing w:val="15"/>
                <w:sz w:val="15"/>
              </w:rPr>
              <w:t xml:space="preserve"> </w:t>
            </w:r>
            <w:r>
              <w:rPr>
                <w:b/>
                <w:sz w:val="15"/>
              </w:rPr>
              <w:t>в</w:t>
            </w:r>
            <w:r>
              <w:rPr>
                <w:b/>
                <w:spacing w:val="20"/>
                <w:sz w:val="15"/>
              </w:rPr>
              <w:t xml:space="preserve"> </w:t>
            </w:r>
            <w:r>
              <w:rPr>
                <w:b/>
                <w:sz w:val="15"/>
              </w:rPr>
              <w:t>режиме</w:t>
            </w:r>
            <w:r>
              <w:rPr>
                <w:b/>
                <w:spacing w:val="13"/>
                <w:sz w:val="15"/>
              </w:rPr>
              <w:t xml:space="preserve"> </w:t>
            </w:r>
            <w:r>
              <w:rPr>
                <w:b/>
                <w:sz w:val="15"/>
              </w:rPr>
              <w:t>дня</w:t>
            </w:r>
            <w:r>
              <w:rPr>
                <w:b/>
                <w:spacing w:val="-34"/>
                <w:sz w:val="15"/>
              </w:rPr>
              <w:t xml:space="preserve"> </w:t>
            </w:r>
            <w:r>
              <w:rPr>
                <w:b/>
                <w:sz w:val="15"/>
              </w:rPr>
              <w:t>школьника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1A57" w:rsidRDefault="00171A57" w:rsidP="00171A57">
            <w:pPr>
              <w:pStyle w:val="TableParagraph"/>
              <w:spacing w:before="61"/>
              <w:ind w:left="85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1A57" w:rsidRDefault="00171A57" w:rsidP="00171A57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1A57" w:rsidRDefault="00171A57" w:rsidP="00171A57">
            <w:pPr>
              <w:pStyle w:val="TableParagraph"/>
              <w:spacing w:before="61"/>
              <w:ind w:left="87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1A57" w:rsidRDefault="00171A57" w:rsidP="00171A57"/>
        </w:tc>
      </w:tr>
      <w:tr w:rsidR="00304B20">
        <w:trPr>
          <w:trHeight w:hRule="exact" w:val="350"/>
        </w:trPr>
        <w:tc>
          <w:tcPr>
            <w:tcW w:w="10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B20" w:rsidRDefault="000C282D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B20" w:rsidRPr="00171A57" w:rsidRDefault="00171A57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3</w:t>
            </w:r>
          </w:p>
        </w:tc>
        <w:tc>
          <w:tcPr>
            <w:tcW w:w="4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B20" w:rsidRDefault="00304B20"/>
        </w:tc>
      </w:tr>
      <w:tr w:rsidR="00304B20">
        <w:trPr>
          <w:trHeight w:hRule="exact" w:val="348"/>
        </w:trPr>
        <w:tc>
          <w:tcPr>
            <w:tcW w:w="15502" w:type="dxa"/>
            <w:gridSpan w:val="6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4B20" w:rsidRDefault="000C282D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4.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Спортивно-оздоровительная деятельность</w:t>
            </w:r>
          </w:p>
        </w:tc>
      </w:tr>
      <w:tr w:rsidR="00171A57">
        <w:trPr>
          <w:trHeight w:hRule="exact" w:val="34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1A57" w:rsidRDefault="00171A57" w:rsidP="00171A5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10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1A57" w:rsidRDefault="00171A57" w:rsidP="00171A57">
            <w:pPr>
              <w:pStyle w:val="TableParagraph"/>
              <w:spacing w:before="61" w:line="264" w:lineRule="auto"/>
              <w:ind w:left="84" w:right="58"/>
              <w:rPr>
                <w:b/>
                <w:sz w:val="15"/>
              </w:rPr>
            </w:pPr>
            <w:r>
              <w:rPr>
                <w:i/>
                <w:sz w:val="15"/>
              </w:rPr>
              <w:t>Модуль "Гимнастика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>с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>основами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>акробатики".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Правила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поведения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на</w:t>
            </w:r>
            <w:r>
              <w:rPr>
                <w:b/>
                <w:spacing w:val="12"/>
                <w:sz w:val="15"/>
              </w:rPr>
              <w:t xml:space="preserve"> </w:t>
            </w:r>
            <w:r>
              <w:rPr>
                <w:b/>
                <w:sz w:val="15"/>
              </w:rPr>
              <w:t>уроках</w:t>
            </w:r>
            <w:r>
              <w:rPr>
                <w:b/>
                <w:spacing w:val="15"/>
                <w:sz w:val="15"/>
              </w:rPr>
              <w:t xml:space="preserve"> </w:t>
            </w:r>
            <w:r>
              <w:rPr>
                <w:b/>
                <w:sz w:val="15"/>
              </w:rPr>
              <w:t>физической</w:t>
            </w:r>
            <w:r>
              <w:rPr>
                <w:b/>
                <w:spacing w:val="12"/>
                <w:sz w:val="15"/>
              </w:rPr>
              <w:t xml:space="preserve"> </w:t>
            </w:r>
            <w:r>
              <w:rPr>
                <w:b/>
                <w:sz w:val="15"/>
              </w:rPr>
              <w:t>культуры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1A57" w:rsidRDefault="00171A57" w:rsidP="00171A57">
            <w:pPr>
              <w:pStyle w:val="TableParagraph"/>
              <w:spacing w:before="61"/>
              <w:ind w:left="85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1A57" w:rsidRDefault="00171A57" w:rsidP="00171A57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1A57" w:rsidRDefault="00171A57" w:rsidP="00171A57">
            <w:pPr>
              <w:pStyle w:val="TableParagraph"/>
              <w:spacing w:before="61"/>
              <w:ind w:left="87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1A57" w:rsidRDefault="00171A57" w:rsidP="00171A57"/>
        </w:tc>
      </w:tr>
      <w:tr w:rsidR="00171A57" w:rsidRPr="00EB5EAC" w:rsidTr="00171A57">
        <w:trPr>
          <w:trHeight w:hRule="exact" w:val="235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1A57" w:rsidRPr="00171A57" w:rsidRDefault="00171A57" w:rsidP="00171A57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lastRenderedPageBreak/>
              <w:t>4.2.</w:t>
            </w:r>
          </w:p>
        </w:tc>
        <w:tc>
          <w:tcPr>
            <w:tcW w:w="10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1A57" w:rsidRDefault="00171A57" w:rsidP="00171A57">
            <w:pPr>
              <w:pStyle w:val="TableParagraph"/>
              <w:spacing w:before="61" w:line="264" w:lineRule="auto"/>
              <w:ind w:left="84" w:right="273"/>
              <w:rPr>
                <w:b/>
                <w:sz w:val="15"/>
              </w:rPr>
            </w:pPr>
            <w:r>
              <w:rPr>
                <w:i/>
                <w:sz w:val="15"/>
              </w:rPr>
              <w:t>Модуль</w:t>
            </w:r>
            <w:r>
              <w:rPr>
                <w:i/>
                <w:spacing w:val="10"/>
                <w:sz w:val="15"/>
              </w:rPr>
              <w:t xml:space="preserve"> </w:t>
            </w:r>
            <w:r>
              <w:rPr>
                <w:i/>
                <w:sz w:val="15"/>
              </w:rPr>
              <w:t>"Гимнастика</w:t>
            </w:r>
            <w:r>
              <w:rPr>
                <w:i/>
                <w:spacing w:val="23"/>
                <w:sz w:val="15"/>
              </w:rPr>
              <w:t xml:space="preserve"> </w:t>
            </w:r>
            <w:r>
              <w:rPr>
                <w:i/>
                <w:sz w:val="15"/>
              </w:rPr>
              <w:t>с</w:t>
            </w:r>
            <w:r>
              <w:rPr>
                <w:i/>
                <w:spacing w:val="12"/>
                <w:sz w:val="15"/>
              </w:rPr>
              <w:t xml:space="preserve"> </w:t>
            </w:r>
            <w:r>
              <w:rPr>
                <w:i/>
                <w:sz w:val="15"/>
              </w:rPr>
              <w:t>основами</w:t>
            </w:r>
            <w:r>
              <w:rPr>
                <w:i/>
                <w:spacing w:val="-34"/>
                <w:sz w:val="15"/>
              </w:rPr>
              <w:t xml:space="preserve"> </w:t>
            </w:r>
            <w:r>
              <w:rPr>
                <w:i/>
                <w:sz w:val="15"/>
              </w:rPr>
              <w:t>акробатики".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Исходные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положения</w:t>
            </w:r>
            <w:r>
              <w:rPr>
                <w:b/>
                <w:spacing w:val="10"/>
                <w:sz w:val="15"/>
              </w:rPr>
              <w:t xml:space="preserve"> </w:t>
            </w:r>
            <w:r>
              <w:rPr>
                <w:b/>
                <w:sz w:val="15"/>
              </w:rPr>
              <w:t>в</w:t>
            </w:r>
            <w:r>
              <w:rPr>
                <w:b/>
                <w:spacing w:val="11"/>
                <w:sz w:val="15"/>
              </w:rPr>
              <w:t xml:space="preserve"> </w:t>
            </w:r>
            <w:r>
              <w:rPr>
                <w:b/>
                <w:sz w:val="15"/>
              </w:rPr>
              <w:t>физических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упражнениях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1A57" w:rsidRDefault="00171A57" w:rsidP="00171A57">
            <w:pPr>
              <w:pStyle w:val="TableParagraph"/>
              <w:spacing w:before="61"/>
              <w:ind w:left="85"/>
              <w:rPr>
                <w:sz w:val="15"/>
              </w:rPr>
            </w:pPr>
            <w:r>
              <w:rPr>
                <w:w w:val="99"/>
                <w:sz w:val="15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1A57" w:rsidRDefault="00171A57" w:rsidP="00171A57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1A57" w:rsidRDefault="00171A57" w:rsidP="00171A57">
            <w:pPr>
              <w:pStyle w:val="TableParagraph"/>
              <w:spacing w:before="61"/>
              <w:ind w:left="87"/>
              <w:rPr>
                <w:sz w:val="15"/>
              </w:rPr>
            </w:pPr>
            <w:r>
              <w:rPr>
                <w:w w:val="99"/>
                <w:sz w:val="15"/>
              </w:rPr>
              <w:t>4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1A57" w:rsidRDefault="00171A57" w:rsidP="00171A57">
            <w:pPr>
              <w:pStyle w:val="TableParagraph"/>
              <w:spacing w:before="61" w:line="266" w:lineRule="auto"/>
              <w:ind w:left="95" w:right="201"/>
              <w:rPr>
                <w:sz w:val="15"/>
              </w:rPr>
            </w:pPr>
            <w:r>
              <w:rPr>
                <w:sz w:val="15"/>
              </w:rPr>
              <w:t>Урок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«Строевые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упражнения.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Наклон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вперед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из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положения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стоя»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(РЭШ)</w:t>
            </w:r>
            <w:r>
              <w:rPr>
                <w:spacing w:val="1"/>
                <w:sz w:val="15"/>
              </w:rPr>
              <w:t xml:space="preserve"> </w:t>
            </w:r>
            <w:hyperlink r:id="rId12">
              <w:r>
                <w:rPr>
                  <w:color w:val="0000FF"/>
                  <w:sz w:val="15"/>
                  <w:u w:val="single" w:color="0000FF"/>
                </w:rPr>
                <w:t>https://resh.edu.ru/subject/lesson/4102/start/189523</w:t>
              </w:r>
              <w:r>
                <w:rPr>
                  <w:color w:val="0000FF"/>
                  <w:sz w:val="15"/>
                </w:rPr>
                <w:t>/</w:t>
              </w:r>
            </w:hyperlink>
            <w:r>
              <w:rPr>
                <w:color w:val="0000FF"/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Урок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«Висы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упоры.</w:t>
            </w:r>
            <w:r>
              <w:rPr>
                <w:spacing w:val="18"/>
                <w:sz w:val="15"/>
              </w:rPr>
              <w:t xml:space="preserve"> </w:t>
            </w:r>
            <w:r>
              <w:rPr>
                <w:sz w:val="15"/>
              </w:rPr>
              <w:t>Техника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выполнения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кувырка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вперед»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(РЭШ)</w:t>
            </w:r>
            <w:r>
              <w:rPr>
                <w:spacing w:val="1"/>
                <w:sz w:val="15"/>
              </w:rPr>
              <w:t xml:space="preserve"> </w:t>
            </w:r>
            <w:hyperlink r:id="rId13">
              <w:r>
                <w:rPr>
                  <w:color w:val="0000FF"/>
                  <w:sz w:val="15"/>
                  <w:u w:val="single" w:color="0000FF"/>
                </w:rPr>
                <w:t>https://resh.edu.ru/subject/lesson/6160/start/223981</w:t>
              </w:r>
              <w:r>
                <w:rPr>
                  <w:color w:val="0000FF"/>
                  <w:sz w:val="15"/>
                </w:rPr>
                <w:t>/</w:t>
              </w:r>
            </w:hyperlink>
          </w:p>
        </w:tc>
      </w:tr>
      <w:tr w:rsidR="00171A57" w:rsidRPr="00EB5EAC" w:rsidTr="00171A57">
        <w:trPr>
          <w:trHeight w:hRule="exact" w:val="128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1A57" w:rsidRPr="00171A57" w:rsidRDefault="00171A57" w:rsidP="00171A57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4.3.</w:t>
            </w:r>
          </w:p>
        </w:tc>
        <w:tc>
          <w:tcPr>
            <w:tcW w:w="10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1A57" w:rsidRDefault="00171A57" w:rsidP="00171A57">
            <w:pPr>
              <w:pStyle w:val="TableParagraph"/>
              <w:spacing w:before="61" w:line="266" w:lineRule="auto"/>
              <w:ind w:left="84" w:right="224"/>
              <w:rPr>
                <w:b/>
                <w:sz w:val="15"/>
              </w:rPr>
            </w:pPr>
            <w:r>
              <w:rPr>
                <w:i/>
                <w:sz w:val="15"/>
              </w:rPr>
              <w:t>Модуль</w:t>
            </w:r>
            <w:r>
              <w:rPr>
                <w:i/>
                <w:spacing w:val="22"/>
                <w:sz w:val="15"/>
              </w:rPr>
              <w:t xml:space="preserve"> </w:t>
            </w:r>
            <w:r>
              <w:rPr>
                <w:i/>
                <w:sz w:val="15"/>
              </w:rPr>
              <w:t>"Гимнастика</w:t>
            </w:r>
            <w:r>
              <w:rPr>
                <w:i/>
                <w:spacing w:val="26"/>
                <w:sz w:val="15"/>
              </w:rPr>
              <w:t xml:space="preserve"> </w:t>
            </w:r>
            <w:r>
              <w:rPr>
                <w:i/>
                <w:sz w:val="15"/>
              </w:rPr>
              <w:t>с</w:t>
            </w:r>
            <w:r>
              <w:rPr>
                <w:i/>
                <w:spacing w:val="24"/>
                <w:sz w:val="15"/>
              </w:rPr>
              <w:t xml:space="preserve"> </w:t>
            </w:r>
            <w:r>
              <w:rPr>
                <w:i/>
                <w:sz w:val="15"/>
              </w:rPr>
              <w:t>основами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>акробатики".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Строевые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упражнения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организующие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команды</w:t>
            </w:r>
            <w:r>
              <w:rPr>
                <w:b/>
                <w:spacing w:val="18"/>
                <w:sz w:val="15"/>
              </w:rPr>
              <w:t xml:space="preserve"> </w:t>
            </w:r>
            <w:r>
              <w:rPr>
                <w:b/>
                <w:sz w:val="15"/>
              </w:rPr>
              <w:t>на</w:t>
            </w:r>
            <w:r>
              <w:rPr>
                <w:b/>
                <w:spacing w:val="15"/>
                <w:sz w:val="15"/>
              </w:rPr>
              <w:t xml:space="preserve"> </w:t>
            </w:r>
            <w:r>
              <w:rPr>
                <w:b/>
                <w:sz w:val="15"/>
              </w:rPr>
              <w:t>уроках</w:t>
            </w:r>
            <w:r>
              <w:rPr>
                <w:b/>
                <w:spacing w:val="17"/>
                <w:sz w:val="15"/>
              </w:rPr>
              <w:t xml:space="preserve"> </w:t>
            </w:r>
            <w:r>
              <w:rPr>
                <w:b/>
                <w:sz w:val="15"/>
              </w:rPr>
              <w:t>физической</w:t>
            </w:r>
            <w:r>
              <w:rPr>
                <w:b/>
                <w:spacing w:val="-34"/>
                <w:sz w:val="15"/>
              </w:rPr>
              <w:t xml:space="preserve"> </w:t>
            </w:r>
            <w:r>
              <w:rPr>
                <w:b/>
                <w:sz w:val="15"/>
              </w:rPr>
              <w:t>культуры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1A57" w:rsidRDefault="00171A57" w:rsidP="00171A57">
            <w:pPr>
              <w:pStyle w:val="TableParagraph"/>
              <w:spacing w:before="61"/>
              <w:ind w:left="85"/>
              <w:rPr>
                <w:sz w:val="15"/>
              </w:rPr>
            </w:pPr>
            <w:r>
              <w:rPr>
                <w:w w:val="99"/>
                <w:sz w:val="15"/>
              </w:rPr>
              <w:t>6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1A57" w:rsidRDefault="00171A57" w:rsidP="00171A57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1A57" w:rsidRDefault="00171A57" w:rsidP="00171A57">
            <w:pPr>
              <w:pStyle w:val="TableParagraph"/>
              <w:spacing w:before="61"/>
              <w:ind w:left="87"/>
              <w:rPr>
                <w:sz w:val="15"/>
              </w:rPr>
            </w:pPr>
            <w:r>
              <w:rPr>
                <w:w w:val="99"/>
                <w:sz w:val="15"/>
              </w:rPr>
              <w:t>5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1A57" w:rsidRDefault="00171A57" w:rsidP="00171A57">
            <w:pPr>
              <w:pStyle w:val="TableParagraph"/>
              <w:spacing w:before="61" w:line="261" w:lineRule="auto"/>
              <w:ind w:left="95" w:right="208"/>
              <w:rPr>
                <w:sz w:val="15"/>
              </w:rPr>
            </w:pPr>
            <w:r>
              <w:rPr>
                <w:sz w:val="15"/>
              </w:rPr>
              <w:t>Урок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«Строевая подготовка» (РЭШ)</w:t>
            </w:r>
            <w:r>
              <w:rPr>
                <w:spacing w:val="1"/>
                <w:sz w:val="15"/>
              </w:rPr>
              <w:t xml:space="preserve"> </w:t>
            </w:r>
            <w:hyperlink r:id="rId14">
              <w:r>
                <w:rPr>
                  <w:color w:val="0000FF"/>
                  <w:sz w:val="15"/>
                  <w:u w:val="single" w:color="0000FF"/>
                </w:rPr>
                <w:t>https://resh.edu.ru/subject/lesson/4320/conspect/191321</w:t>
              </w:r>
              <w:r>
                <w:rPr>
                  <w:color w:val="0000FF"/>
                  <w:sz w:val="15"/>
                </w:rPr>
                <w:t>/</w:t>
              </w:r>
            </w:hyperlink>
          </w:p>
        </w:tc>
      </w:tr>
      <w:tr w:rsidR="007C282B" w:rsidRPr="00EB5EAC" w:rsidTr="007C282B">
        <w:trPr>
          <w:trHeight w:hRule="exact" w:val="183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282B" w:rsidRDefault="007C282B" w:rsidP="007C282B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4.4.</w:t>
            </w:r>
          </w:p>
        </w:tc>
        <w:tc>
          <w:tcPr>
            <w:tcW w:w="10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282B" w:rsidRDefault="007C282B" w:rsidP="007C282B">
            <w:pPr>
              <w:pStyle w:val="TableParagraph"/>
              <w:spacing w:before="61" w:line="264" w:lineRule="auto"/>
              <w:ind w:left="84" w:right="273"/>
              <w:rPr>
                <w:b/>
                <w:sz w:val="15"/>
              </w:rPr>
            </w:pPr>
            <w:r>
              <w:rPr>
                <w:i/>
                <w:sz w:val="15"/>
              </w:rPr>
              <w:t>Модуль</w:t>
            </w:r>
            <w:r>
              <w:rPr>
                <w:i/>
                <w:spacing w:val="10"/>
                <w:sz w:val="15"/>
              </w:rPr>
              <w:t xml:space="preserve"> </w:t>
            </w:r>
            <w:r>
              <w:rPr>
                <w:i/>
                <w:sz w:val="15"/>
              </w:rPr>
              <w:t>"Гимнастика</w:t>
            </w:r>
            <w:r>
              <w:rPr>
                <w:i/>
                <w:spacing w:val="23"/>
                <w:sz w:val="15"/>
              </w:rPr>
              <w:t xml:space="preserve"> </w:t>
            </w:r>
            <w:r>
              <w:rPr>
                <w:i/>
                <w:sz w:val="15"/>
              </w:rPr>
              <w:t>с</w:t>
            </w:r>
            <w:r>
              <w:rPr>
                <w:i/>
                <w:spacing w:val="12"/>
                <w:sz w:val="15"/>
              </w:rPr>
              <w:t xml:space="preserve"> </w:t>
            </w:r>
            <w:r>
              <w:rPr>
                <w:i/>
                <w:sz w:val="15"/>
              </w:rPr>
              <w:t>основами</w:t>
            </w:r>
            <w:r>
              <w:rPr>
                <w:i/>
                <w:spacing w:val="-34"/>
                <w:sz w:val="15"/>
              </w:rPr>
              <w:t xml:space="preserve"> </w:t>
            </w:r>
            <w:r>
              <w:rPr>
                <w:i/>
                <w:sz w:val="15"/>
              </w:rPr>
              <w:t>акробатики".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Гимнастические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упражнения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282B" w:rsidRDefault="007C282B" w:rsidP="007C282B">
            <w:pPr>
              <w:pStyle w:val="TableParagraph"/>
              <w:spacing w:before="61"/>
              <w:ind w:left="85"/>
              <w:rPr>
                <w:sz w:val="15"/>
              </w:rPr>
            </w:pPr>
            <w:r>
              <w:rPr>
                <w:w w:val="99"/>
                <w:sz w:val="15"/>
              </w:rPr>
              <w:t>6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282B" w:rsidRDefault="007C282B" w:rsidP="007C282B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282B" w:rsidRDefault="007C282B" w:rsidP="007C282B">
            <w:pPr>
              <w:pStyle w:val="TableParagraph"/>
              <w:spacing w:before="61"/>
              <w:ind w:left="87"/>
              <w:rPr>
                <w:sz w:val="15"/>
              </w:rPr>
            </w:pPr>
            <w:r>
              <w:rPr>
                <w:w w:val="99"/>
                <w:sz w:val="15"/>
              </w:rPr>
              <w:t>6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282B" w:rsidRDefault="007C282B" w:rsidP="007C282B">
            <w:pPr>
              <w:pStyle w:val="TableParagraph"/>
              <w:spacing w:before="61" w:line="264" w:lineRule="auto"/>
              <w:ind w:left="95" w:right="208"/>
              <w:rPr>
                <w:sz w:val="15"/>
              </w:rPr>
            </w:pPr>
            <w:r>
              <w:rPr>
                <w:sz w:val="15"/>
              </w:rPr>
              <w:t>Урок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«Скакалка»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(РЭШ)</w:t>
            </w:r>
            <w:r>
              <w:rPr>
                <w:spacing w:val="1"/>
                <w:sz w:val="15"/>
              </w:rPr>
              <w:t xml:space="preserve"> </w:t>
            </w:r>
            <w:hyperlink r:id="rId15">
              <w:r>
                <w:rPr>
                  <w:color w:val="0000FF"/>
                  <w:sz w:val="15"/>
                  <w:u w:val="single" w:color="0000FF"/>
                </w:rPr>
                <w:t>https://resh.edu.ru/subject/lesson/4191/start/223621</w:t>
              </w:r>
              <w:r>
                <w:rPr>
                  <w:color w:val="0000FF"/>
                  <w:sz w:val="15"/>
                </w:rPr>
                <w:t>/</w:t>
              </w:r>
            </w:hyperlink>
            <w:r>
              <w:rPr>
                <w:color w:val="0000FF"/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Урок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«Круговая тренировка» (РЭШ)</w:t>
            </w:r>
            <w:r>
              <w:rPr>
                <w:spacing w:val="1"/>
                <w:sz w:val="15"/>
              </w:rPr>
              <w:t xml:space="preserve"> </w:t>
            </w:r>
            <w:hyperlink r:id="rId16">
              <w:r>
                <w:rPr>
                  <w:color w:val="0000FF"/>
                  <w:sz w:val="15"/>
                  <w:u w:val="single" w:color="0000FF"/>
                </w:rPr>
                <w:t>https://resh.edu.ru/subject/lesson/3655/start/90482/</w:t>
              </w:r>
            </w:hyperlink>
          </w:p>
        </w:tc>
      </w:tr>
      <w:tr w:rsidR="007C282B" w:rsidRPr="00171A57" w:rsidTr="007C282B">
        <w:trPr>
          <w:trHeight w:hRule="exact" w:val="3825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282B" w:rsidRDefault="007C282B" w:rsidP="007C282B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4.5.</w:t>
            </w:r>
          </w:p>
        </w:tc>
        <w:tc>
          <w:tcPr>
            <w:tcW w:w="10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282B" w:rsidRDefault="007C282B" w:rsidP="007C282B">
            <w:pPr>
              <w:pStyle w:val="TableParagraph"/>
              <w:spacing w:before="61" w:line="264" w:lineRule="auto"/>
              <w:ind w:left="84" w:right="273"/>
              <w:rPr>
                <w:b/>
                <w:sz w:val="15"/>
              </w:rPr>
            </w:pPr>
            <w:r>
              <w:rPr>
                <w:i/>
                <w:sz w:val="15"/>
              </w:rPr>
              <w:t>Модуль</w:t>
            </w:r>
            <w:r>
              <w:rPr>
                <w:i/>
                <w:spacing w:val="10"/>
                <w:sz w:val="15"/>
              </w:rPr>
              <w:t xml:space="preserve"> </w:t>
            </w:r>
            <w:r>
              <w:rPr>
                <w:i/>
                <w:sz w:val="15"/>
              </w:rPr>
              <w:t>"Гимнастика</w:t>
            </w:r>
            <w:r>
              <w:rPr>
                <w:i/>
                <w:spacing w:val="23"/>
                <w:sz w:val="15"/>
              </w:rPr>
              <w:t xml:space="preserve"> </w:t>
            </w:r>
            <w:r>
              <w:rPr>
                <w:i/>
                <w:sz w:val="15"/>
              </w:rPr>
              <w:t>с</w:t>
            </w:r>
            <w:r>
              <w:rPr>
                <w:i/>
                <w:spacing w:val="12"/>
                <w:sz w:val="15"/>
              </w:rPr>
              <w:t xml:space="preserve"> </w:t>
            </w:r>
            <w:r>
              <w:rPr>
                <w:i/>
                <w:sz w:val="15"/>
              </w:rPr>
              <w:t>основами</w:t>
            </w:r>
            <w:r>
              <w:rPr>
                <w:i/>
                <w:spacing w:val="-34"/>
                <w:sz w:val="15"/>
              </w:rPr>
              <w:t xml:space="preserve"> </w:t>
            </w:r>
            <w:r>
              <w:rPr>
                <w:i/>
                <w:sz w:val="15"/>
              </w:rPr>
              <w:t>акробатики".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Акробатические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упражнения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282B" w:rsidRDefault="007C282B" w:rsidP="007C282B">
            <w:pPr>
              <w:pStyle w:val="TableParagraph"/>
              <w:spacing w:before="61"/>
              <w:ind w:left="85"/>
              <w:rPr>
                <w:sz w:val="15"/>
              </w:rPr>
            </w:pPr>
            <w:r>
              <w:rPr>
                <w:sz w:val="15"/>
              </w:rPr>
              <w:t>10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282B" w:rsidRDefault="007C282B" w:rsidP="007C282B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282B" w:rsidRDefault="007C282B" w:rsidP="007C282B">
            <w:pPr>
              <w:pStyle w:val="TableParagraph"/>
              <w:spacing w:before="61"/>
              <w:ind w:left="87"/>
              <w:rPr>
                <w:sz w:val="15"/>
              </w:rPr>
            </w:pPr>
            <w:r>
              <w:rPr>
                <w:w w:val="99"/>
                <w:sz w:val="15"/>
              </w:rPr>
              <w:t>9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282B" w:rsidRDefault="007C282B" w:rsidP="007C282B">
            <w:pPr>
              <w:pStyle w:val="TableParagraph"/>
              <w:spacing w:before="61" w:line="266" w:lineRule="auto"/>
              <w:ind w:left="95" w:right="208"/>
              <w:rPr>
                <w:sz w:val="15"/>
              </w:rPr>
            </w:pPr>
            <w:r>
              <w:rPr>
                <w:sz w:val="15"/>
              </w:rPr>
              <w:t>Урок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«Вис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согнутых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руках.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Кувырок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вперед»</w:t>
            </w:r>
            <w:r>
              <w:rPr>
                <w:spacing w:val="-34"/>
                <w:sz w:val="15"/>
              </w:rPr>
              <w:t xml:space="preserve"> </w:t>
            </w:r>
            <w:r>
              <w:rPr>
                <w:sz w:val="15"/>
              </w:rPr>
              <w:t>(РЭШ)</w:t>
            </w:r>
          </w:p>
          <w:p w:rsidR="007C282B" w:rsidRDefault="00443DA4" w:rsidP="007C282B">
            <w:pPr>
              <w:pStyle w:val="TableParagraph"/>
              <w:spacing w:before="1" w:line="266" w:lineRule="auto"/>
              <w:ind w:left="95" w:right="283"/>
              <w:rPr>
                <w:sz w:val="15"/>
              </w:rPr>
            </w:pPr>
            <w:hyperlink r:id="rId17">
              <w:r w:rsidR="007C282B">
                <w:rPr>
                  <w:color w:val="0000FF"/>
                  <w:sz w:val="15"/>
                  <w:u w:val="single" w:color="0000FF"/>
                </w:rPr>
                <w:t>https://resh.edu.ru/subject/lesson/4192/start/61590/</w:t>
              </w:r>
            </w:hyperlink>
            <w:r w:rsidR="007C282B">
              <w:rPr>
                <w:color w:val="0000FF"/>
                <w:spacing w:val="1"/>
                <w:sz w:val="15"/>
              </w:rPr>
              <w:t xml:space="preserve"> </w:t>
            </w:r>
            <w:r w:rsidR="007C282B">
              <w:rPr>
                <w:sz w:val="15"/>
              </w:rPr>
              <w:t>Урок</w:t>
            </w:r>
            <w:r w:rsidR="007C282B">
              <w:rPr>
                <w:spacing w:val="10"/>
                <w:sz w:val="15"/>
              </w:rPr>
              <w:t xml:space="preserve"> </w:t>
            </w:r>
            <w:r w:rsidR="007C282B">
              <w:rPr>
                <w:sz w:val="15"/>
              </w:rPr>
              <w:t>«Подтягивание</w:t>
            </w:r>
            <w:r w:rsidR="007C282B">
              <w:rPr>
                <w:spacing w:val="14"/>
                <w:sz w:val="15"/>
              </w:rPr>
              <w:t xml:space="preserve"> </w:t>
            </w:r>
            <w:r w:rsidR="007C282B">
              <w:rPr>
                <w:sz w:val="15"/>
              </w:rPr>
              <w:t>на</w:t>
            </w:r>
            <w:r w:rsidR="007C282B">
              <w:rPr>
                <w:spacing w:val="12"/>
                <w:sz w:val="15"/>
              </w:rPr>
              <w:t xml:space="preserve"> </w:t>
            </w:r>
            <w:r w:rsidR="007C282B">
              <w:rPr>
                <w:sz w:val="15"/>
              </w:rPr>
              <w:t>перекладине</w:t>
            </w:r>
            <w:r w:rsidR="007C282B">
              <w:rPr>
                <w:spacing w:val="6"/>
                <w:sz w:val="15"/>
              </w:rPr>
              <w:t xml:space="preserve"> </w:t>
            </w:r>
            <w:r w:rsidR="007C282B">
              <w:rPr>
                <w:sz w:val="15"/>
              </w:rPr>
              <w:t>из</w:t>
            </w:r>
            <w:r w:rsidR="007C282B">
              <w:rPr>
                <w:spacing w:val="8"/>
                <w:sz w:val="15"/>
              </w:rPr>
              <w:t xml:space="preserve"> </w:t>
            </w:r>
            <w:r w:rsidR="007C282B">
              <w:rPr>
                <w:sz w:val="15"/>
              </w:rPr>
              <w:t>виса</w:t>
            </w:r>
            <w:r w:rsidR="007C282B">
              <w:rPr>
                <w:spacing w:val="13"/>
                <w:sz w:val="15"/>
              </w:rPr>
              <w:t xml:space="preserve"> </w:t>
            </w:r>
            <w:r w:rsidR="007C282B">
              <w:rPr>
                <w:sz w:val="15"/>
              </w:rPr>
              <w:t>лежа.</w:t>
            </w:r>
            <w:r w:rsidR="007C282B">
              <w:rPr>
                <w:spacing w:val="1"/>
                <w:sz w:val="15"/>
              </w:rPr>
              <w:t xml:space="preserve"> </w:t>
            </w:r>
            <w:r w:rsidR="007C282B">
              <w:rPr>
                <w:sz w:val="15"/>
              </w:rPr>
              <w:t>Кувырок назад»</w:t>
            </w:r>
            <w:r w:rsidR="007C282B">
              <w:rPr>
                <w:spacing w:val="1"/>
                <w:sz w:val="15"/>
              </w:rPr>
              <w:t xml:space="preserve"> </w:t>
            </w:r>
            <w:r w:rsidR="007C282B">
              <w:rPr>
                <w:sz w:val="15"/>
              </w:rPr>
              <w:t>(РЭШ)</w:t>
            </w:r>
            <w:r w:rsidR="007C282B">
              <w:rPr>
                <w:spacing w:val="1"/>
                <w:sz w:val="15"/>
              </w:rPr>
              <w:t xml:space="preserve"> </w:t>
            </w:r>
            <w:hyperlink r:id="rId18">
              <w:r w:rsidR="007C282B">
                <w:rPr>
                  <w:color w:val="0000FF"/>
                  <w:sz w:val="15"/>
                  <w:u w:val="single" w:color="0000FF"/>
                </w:rPr>
                <w:t>https://resh.edu.ru/subject/lesson/5746/start/189544</w:t>
              </w:r>
              <w:r w:rsidR="007C282B">
                <w:rPr>
                  <w:color w:val="0000FF"/>
                  <w:sz w:val="15"/>
                </w:rPr>
                <w:t>/</w:t>
              </w:r>
            </w:hyperlink>
            <w:r w:rsidR="007C282B">
              <w:rPr>
                <w:color w:val="0000FF"/>
                <w:spacing w:val="1"/>
                <w:sz w:val="15"/>
              </w:rPr>
              <w:t xml:space="preserve"> </w:t>
            </w:r>
            <w:r w:rsidR="007C282B">
              <w:rPr>
                <w:sz w:val="15"/>
              </w:rPr>
              <w:t>Урок</w:t>
            </w:r>
            <w:r w:rsidR="007C282B">
              <w:rPr>
                <w:spacing w:val="1"/>
                <w:sz w:val="15"/>
              </w:rPr>
              <w:t xml:space="preserve"> </w:t>
            </w:r>
            <w:r w:rsidR="007C282B">
              <w:rPr>
                <w:sz w:val="15"/>
              </w:rPr>
              <w:t>«Итоговый урок</w:t>
            </w:r>
            <w:r w:rsidR="007C282B">
              <w:rPr>
                <w:spacing w:val="1"/>
                <w:sz w:val="15"/>
              </w:rPr>
              <w:t xml:space="preserve"> </w:t>
            </w:r>
            <w:r w:rsidR="007C282B">
              <w:rPr>
                <w:sz w:val="15"/>
              </w:rPr>
              <w:t>по разделу «Гибкость,</w:t>
            </w:r>
            <w:r w:rsidR="007C282B">
              <w:rPr>
                <w:spacing w:val="1"/>
                <w:sz w:val="15"/>
              </w:rPr>
              <w:t xml:space="preserve"> </w:t>
            </w:r>
            <w:r w:rsidR="007C282B">
              <w:rPr>
                <w:sz w:val="15"/>
              </w:rPr>
              <w:t>грация!»</w:t>
            </w:r>
            <w:r w:rsidR="007C282B">
              <w:rPr>
                <w:spacing w:val="7"/>
                <w:sz w:val="15"/>
              </w:rPr>
              <w:t xml:space="preserve"> </w:t>
            </w:r>
            <w:r w:rsidR="007C282B">
              <w:rPr>
                <w:sz w:val="15"/>
              </w:rPr>
              <w:t>(РЭШ)</w:t>
            </w:r>
            <w:r w:rsidR="007C282B">
              <w:rPr>
                <w:spacing w:val="1"/>
                <w:sz w:val="15"/>
              </w:rPr>
              <w:t xml:space="preserve"> </w:t>
            </w:r>
            <w:hyperlink r:id="rId19">
              <w:r w:rsidR="007C282B">
                <w:rPr>
                  <w:color w:val="0000FF"/>
                  <w:sz w:val="15"/>
                  <w:u w:val="single" w:color="0000FF"/>
                </w:rPr>
                <w:t>https://resh.edu.ru/subject/lesson/5747/start/189604</w:t>
              </w:r>
              <w:r w:rsidR="007C282B">
                <w:rPr>
                  <w:color w:val="0000FF"/>
                  <w:sz w:val="15"/>
                </w:rPr>
                <w:t>/</w:t>
              </w:r>
            </w:hyperlink>
          </w:p>
        </w:tc>
      </w:tr>
      <w:tr w:rsidR="007C282B" w:rsidRPr="00EB5EAC" w:rsidTr="007C282B">
        <w:trPr>
          <w:trHeight w:hRule="exact" w:val="42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282B" w:rsidRDefault="007C282B" w:rsidP="007C282B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lastRenderedPageBreak/>
              <w:t>4.6.</w:t>
            </w:r>
          </w:p>
        </w:tc>
        <w:tc>
          <w:tcPr>
            <w:tcW w:w="10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282B" w:rsidRDefault="007C282B" w:rsidP="007C282B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sz w:val="15"/>
              </w:rPr>
              <w:t>Модуль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"Лыжная</w:t>
            </w:r>
          </w:p>
          <w:p w:rsidR="007C282B" w:rsidRDefault="007C282B" w:rsidP="007C282B">
            <w:pPr>
              <w:pStyle w:val="TableParagraph"/>
              <w:spacing w:before="15" w:line="268" w:lineRule="auto"/>
              <w:ind w:left="84"/>
              <w:rPr>
                <w:sz w:val="15"/>
              </w:rPr>
            </w:pPr>
            <w:r>
              <w:rPr>
                <w:sz w:val="15"/>
              </w:rPr>
              <w:t>подготовка".</w:t>
            </w:r>
            <w:r>
              <w:rPr>
                <w:spacing w:val="19"/>
                <w:sz w:val="15"/>
              </w:rPr>
              <w:t xml:space="preserve"> </w:t>
            </w:r>
            <w:r>
              <w:rPr>
                <w:sz w:val="15"/>
              </w:rPr>
              <w:t>Строевые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команды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лыжной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подготовке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282B" w:rsidRDefault="007C282B" w:rsidP="007C282B">
            <w:pPr>
              <w:pStyle w:val="TableParagraph"/>
              <w:spacing w:before="61"/>
              <w:ind w:left="85"/>
              <w:rPr>
                <w:sz w:val="15"/>
              </w:rPr>
            </w:pPr>
            <w:r>
              <w:rPr>
                <w:w w:val="99"/>
                <w:sz w:val="15"/>
              </w:rPr>
              <w:t>6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282B" w:rsidRDefault="007C282B" w:rsidP="007C282B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282B" w:rsidRDefault="007C282B" w:rsidP="007C282B">
            <w:pPr>
              <w:pStyle w:val="TableParagraph"/>
              <w:spacing w:before="61"/>
              <w:ind w:left="87"/>
              <w:rPr>
                <w:sz w:val="15"/>
              </w:rPr>
            </w:pPr>
            <w:r>
              <w:rPr>
                <w:w w:val="99"/>
                <w:sz w:val="15"/>
              </w:rPr>
              <w:t>6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282B" w:rsidRDefault="007C282B" w:rsidP="007C282B">
            <w:pPr>
              <w:pStyle w:val="TableParagraph"/>
              <w:spacing w:before="61" w:line="266" w:lineRule="auto"/>
              <w:ind w:left="95" w:right="208"/>
              <w:rPr>
                <w:sz w:val="15"/>
              </w:rPr>
            </w:pPr>
            <w:r>
              <w:rPr>
                <w:sz w:val="15"/>
              </w:rPr>
              <w:t>Урок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«Правила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безопасности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уроках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лыжной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подготовки.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Передвижения на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лыжах ступающим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шагом»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(РЭШ)</w:t>
            </w:r>
            <w:r>
              <w:rPr>
                <w:spacing w:val="1"/>
                <w:sz w:val="15"/>
              </w:rPr>
              <w:t xml:space="preserve"> </w:t>
            </w:r>
            <w:hyperlink r:id="rId20">
              <w:r>
                <w:rPr>
                  <w:color w:val="0000FF"/>
                  <w:sz w:val="15"/>
                  <w:u w:val="single" w:color="0000FF"/>
                </w:rPr>
                <w:t>https://resh.edu.ru/subject/lesson/5740/start/223641</w:t>
              </w:r>
              <w:r>
                <w:rPr>
                  <w:color w:val="0000FF"/>
                  <w:sz w:val="15"/>
                </w:rPr>
                <w:t>/</w:t>
              </w:r>
            </w:hyperlink>
          </w:p>
          <w:p w:rsidR="007C282B" w:rsidRDefault="007C282B" w:rsidP="007C282B">
            <w:pPr>
              <w:pStyle w:val="TableParagraph"/>
              <w:spacing w:before="65" w:line="261" w:lineRule="auto"/>
              <w:ind w:left="95" w:right="208" w:firstLine="38"/>
              <w:rPr>
                <w:sz w:val="15"/>
              </w:rPr>
            </w:pPr>
            <w:r>
              <w:rPr>
                <w:sz w:val="15"/>
              </w:rPr>
              <w:t>Урок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«Передвижение на лыжах»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(РЭШ)</w:t>
            </w:r>
            <w:r>
              <w:rPr>
                <w:spacing w:val="1"/>
                <w:sz w:val="15"/>
              </w:rPr>
              <w:t xml:space="preserve"> </w:t>
            </w:r>
            <w:hyperlink r:id="rId21">
              <w:r>
                <w:rPr>
                  <w:color w:val="0000FF"/>
                  <w:sz w:val="15"/>
                  <w:u w:val="single" w:color="0000FF"/>
                </w:rPr>
                <w:t>https://resh.edu.ru/subject/lesson/5742/start/223801</w:t>
              </w:r>
              <w:r>
                <w:rPr>
                  <w:color w:val="0000FF"/>
                  <w:sz w:val="15"/>
                </w:rPr>
                <w:t>/</w:t>
              </w:r>
            </w:hyperlink>
          </w:p>
          <w:p w:rsidR="007C282B" w:rsidRDefault="007C282B" w:rsidP="007C282B">
            <w:pPr>
              <w:pStyle w:val="TableParagraph"/>
              <w:spacing w:before="71" w:line="264" w:lineRule="auto"/>
              <w:ind w:left="95" w:right="208" w:firstLine="38"/>
              <w:rPr>
                <w:sz w:val="15"/>
              </w:rPr>
            </w:pPr>
            <w:r>
              <w:rPr>
                <w:sz w:val="15"/>
              </w:rPr>
              <w:t>Урок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«Передвижение на лыжах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 палками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скользящим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шагом»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(РЭШ)</w:t>
            </w:r>
            <w:r>
              <w:rPr>
                <w:spacing w:val="1"/>
                <w:sz w:val="15"/>
              </w:rPr>
              <w:t xml:space="preserve"> </w:t>
            </w:r>
            <w:hyperlink r:id="rId22">
              <w:r>
                <w:rPr>
                  <w:color w:val="0000FF"/>
                  <w:sz w:val="15"/>
                  <w:u w:val="single" w:color="0000FF"/>
                </w:rPr>
                <w:t>https://resh.edu.ru/subject/lesson/4183/start/189419</w:t>
              </w:r>
              <w:r>
                <w:rPr>
                  <w:color w:val="0000FF"/>
                  <w:sz w:val="15"/>
                </w:rPr>
                <w:t>/</w:t>
              </w:r>
            </w:hyperlink>
          </w:p>
        </w:tc>
      </w:tr>
      <w:tr w:rsidR="007C282B" w:rsidRPr="00171A57" w:rsidTr="00171A57">
        <w:trPr>
          <w:trHeight w:hRule="exact" w:val="128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282B" w:rsidRDefault="007C282B" w:rsidP="007C282B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4.7.</w:t>
            </w:r>
          </w:p>
        </w:tc>
        <w:tc>
          <w:tcPr>
            <w:tcW w:w="10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282B" w:rsidRDefault="007C282B" w:rsidP="007C282B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sz w:val="15"/>
              </w:rPr>
              <w:t>Модуль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"Лыжная</w:t>
            </w:r>
          </w:p>
          <w:p w:rsidR="007C282B" w:rsidRDefault="007C282B" w:rsidP="007C282B">
            <w:pPr>
              <w:pStyle w:val="TableParagraph"/>
              <w:spacing w:before="15" w:line="266" w:lineRule="auto"/>
              <w:ind w:left="84" w:right="194"/>
              <w:rPr>
                <w:sz w:val="15"/>
              </w:rPr>
            </w:pPr>
            <w:r>
              <w:rPr>
                <w:sz w:val="15"/>
              </w:rPr>
              <w:t>подготовка".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Передвижение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лыжах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ступающим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20"/>
                <w:sz w:val="15"/>
              </w:rPr>
              <w:t xml:space="preserve"> </w:t>
            </w:r>
            <w:r>
              <w:rPr>
                <w:sz w:val="15"/>
              </w:rPr>
              <w:t>скользящим</w:t>
            </w:r>
            <w:r>
              <w:rPr>
                <w:spacing w:val="-34"/>
                <w:sz w:val="15"/>
              </w:rPr>
              <w:t xml:space="preserve"> </w:t>
            </w:r>
            <w:r>
              <w:rPr>
                <w:sz w:val="15"/>
              </w:rPr>
              <w:t>шагом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282B" w:rsidRDefault="007C282B" w:rsidP="007C282B">
            <w:pPr>
              <w:pStyle w:val="TableParagraph"/>
              <w:spacing w:before="61"/>
              <w:ind w:left="85"/>
              <w:rPr>
                <w:sz w:val="15"/>
              </w:rPr>
            </w:pPr>
            <w:r>
              <w:rPr>
                <w:w w:val="99"/>
                <w:sz w:val="15"/>
              </w:rPr>
              <w:t>6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282B" w:rsidRDefault="007C282B" w:rsidP="007C282B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282B" w:rsidRDefault="007C282B" w:rsidP="007C282B">
            <w:pPr>
              <w:pStyle w:val="TableParagraph"/>
              <w:spacing w:before="61"/>
              <w:ind w:left="87"/>
              <w:rPr>
                <w:sz w:val="15"/>
              </w:rPr>
            </w:pPr>
            <w:r>
              <w:rPr>
                <w:w w:val="99"/>
                <w:sz w:val="15"/>
              </w:rPr>
              <w:t>5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282B" w:rsidRDefault="007C282B" w:rsidP="007C282B">
            <w:pPr>
              <w:pStyle w:val="TableParagraph"/>
              <w:spacing w:before="61" w:line="261" w:lineRule="auto"/>
              <w:ind w:left="95" w:right="208"/>
              <w:rPr>
                <w:sz w:val="15"/>
              </w:rPr>
            </w:pPr>
          </w:p>
        </w:tc>
      </w:tr>
      <w:tr w:rsidR="007C282B" w:rsidRPr="00171A57" w:rsidTr="00171A57">
        <w:trPr>
          <w:trHeight w:hRule="exact" w:val="128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282B" w:rsidRDefault="007C282B" w:rsidP="007C282B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4.8.</w:t>
            </w:r>
          </w:p>
        </w:tc>
        <w:tc>
          <w:tcPr>
            <w:tcW w:w="10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282B" w:rsidRDefault="007C282B" w:rsidP="007C282B">
            <w:pPr>
              <w:pStyle w:val="TableParagraph"/>
              <w:spacing w:before="61" w:line="266" w:lineRule="auto"/>
              <w:ind w:left="84" w:right="734"/>
              <w:rPr>
                <w:b/>
                <w:sz w:val="15"/>
              </w:rPr>
            </w:pPr>
            <w:r>
              <w:rPr>
                <w:i/>
                <w:sz w:val="15"/>
              </w:rPr>
              <w:t>Модуль</w:t>
            </w:r>
            <w:r>
              <w:rPr>
                <w:i/>
                <w:spacing w:val="6"/>
                <w:sz w:val="15"/>
              </w:rPr>
              <w:t xml:space="preserve"> </w:t>
            </w:r>
            <w:r>
              <w:rPr>
                <w:i/>
                <w:sz w:val="15"/>
              </w:rPr>
              <w:t>"Лёгкая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>атлетика".</w:t>
            </w:r>
            <w:r>
              <w:rPr>
                <w:i/>
                <w:spacing w:val="33"/>
                <w:sz w:val="15"/>
              </w:rPr>
              <w:t xml:space="preserve"> </w:t>
            </w:r>
            <w:r>
              <w:rPr>
                <w:b/>
                <w:sz w:val="15"/>
              </w:rPr>
              <w:t>Равномерное</w:t>
            </w:r>
          </w:p>
          <w:p w:rsidR="007C282B" w:rsidRDefault="007C282B" w:rsidP="007C282B">
            <w:pPr>
              <w:pStyle w:val="TableParagraph"/>
              <w:spacing w:before="1"/>
              <w:ind w:left="84"/>
              <w:rPr>
                <w:b/>
                <w:sz w:val="15"/>
              </w:rPr>
            </w:pPr>
            <w:r>
              <w:rPr>
                <w:b/>
                <w:sz w:val="15"/>
              </w:rPr>
              <w:t>передвижение</w:t>
            </w:r>
            <w:r>
              <w:rPr>
                <w:b/>
                <w:spacing w:val="8"/>
                <w:sz w:val="15"/>
              </w:rPr>
              <w:t xml:space="preserve"> </w:t>
            </w:r>
            <w:r>
              <w:rPr>
                <w:b/>
                <w:sz w:val="15"/>
              </w:rPr>
              <w:t>в</w:t>
            </w:r>
            <w:r>
              <w:rPr>
                <w:b/>
                <w:spacing w:val="13"/>
                <w:sz w:val="15"/>
              </w:rPr>
              <w:t xml:space="preserve"> </w:t>
            </w:r>
            <w:r>
              <w:rPr>
                <w:b/>
                <w:sz w:val="15"/>
              </w:rPr>
              <w:t>ходьбе</w:t>
            </w:r>
            <w:r>
              <w:rPr>
                <w:b/>
                <w:spacing w:val="8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12"/>
                <w:sz w:val="15"/>
              </w:rPr>
              <w:t xml:space="preserve"> </w:t>
            </w:r>
            <w:r>
              <w:rPr>
                <w:b/>
                <w:sz w:val="15"/>
              </w:rPr>
              <w:t>беге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282B" w:rsidRDefault="007C282B" w:rsidP="007C282B">
            <w:pPr>
              <w:pStyle w:val="TableParagraph"/>
              <w:spacing w:before="61"/>
              <w:ind w:left="85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282B" w:rsidRDefault="007C282B" w:rsidP="007C282B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282B" w:rsidRDefault="007C282B" w:rsidP="007C282B">
            <w:pPr>
              <w:pStyle w:val="TableParagraph"/>
              <w:spacing w:before="61"/>
              <w:ind w:left="87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282B" w:rsidRDefault="007C282B" w:rsidP="007C282B">
            <w:pPr>
              <w:pStyle w:val="TableParagraph"/>
              <w:spacing w:before="61" w:line="261" w:lineRule="auto"/>
              <w:ind w:left="95" w:right="208"/>
              <w:rPr>
                <w:sz w:val="15"/>
              </w:rPr>
            </w:pPr>
          </w:p>
        </w:tc>
      </w:tr>
      <w:tr w:rsidR="007C282B" w:rsidRPr="00171A57" w:rsidTr="00171A57">
        <w:trPr>
          <w:trHeight w:hRule="exact" w:val="128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282B" w:rsidRDefault="007C282B" w:rsidP="007C282B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4.9.</w:t>
            </w:r>
          </w:p>
        </w:tc>
        <w:tc>
          <w:tcPr>
            <w:tcW w:w="10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282B" w:rsidRDefault="007C282B" w:rsidP="007C282B">
            <w:pPr>
              <w:pStyle w:val="TableParagraph"/>
              <w:spacing w:before="61"/>
              <w:ind w:left="84"/>
              <w:rPr>
                <w:i/>
                <w:sz w:val="15"/>
              </w:rPr>
            </w:pPr>
            <w:r>
              <w:rPr>
                <w:i/>
                <w:sz w:val="15"/>
              </w:rPr>
              <w:t>Модуль</w:t>
            </w:r>
            <w:r>
              <w:rPr>
                <w:i/>
                <w:spacing w:val="10"/>
                <w:sz w:val="15"/>
              </w:rPr>
              <w:t xml:space="preserve"> </w:t>
            </w:r>
            <w:r>
              <w:rPr>
                <w:i/>
                <w:sz w:val="15"/>
              </w:rPr>
              <w:t>"Лёгкая</w:t>
            </w:r>
          </w:p>
          <w:p w:rsidR="007C282B" w:rsidRDefault="007C282B" w:rsidP="007C282B">
            <w:pPr>
              <w:pStyle w:val="TableParagraph"/>
              <w:spacing w:before="19" w:line="268" w:lineRule="auto"/>
              <w:ind w:left="84" w:right="347"/>
              <w:rPr>
                <w:b/>
                <w:sz w:val="15"/>
              </w:rPr>
            </w:pPr>
            <w:r>
              <w:rPr>
                <w:i/>
                <w:sz w:val="15"/>
              </w:rPr>
              <w:t>атлетика".</w:t>
            </w:r>
            <w:r>
              <w:rPr>
                <w:i/>
                <w:spacing w:val="13"/>
                <w:sz w:val="15"/>
              </w:rPr>
              <w:t xml:space="preserve"> </w:t>
            </w:r>
            <w:r>
              <w:rPr>
                <w:b/>
                <w:sz w:val="15"/>
              </w:rPr>
              <w:t>Прыжок</w:t>
            </w:r>
            <w:r>
              <w:rPr>
                <w:b/>
                <w:spacing w:val="13"/>
                <w:sz w:val="15"/>
              </w:rPr>
              <w:t xml:space="preserve"> </w:t>
            </w:r>
            <w:r>
              <w:rPr>
                <w:b/>
                <w:sz w:val="15"/>
              </w:rPr>
              <w:t>в</w:t>
            </w:r>
            <w:r>
              <w:rPr>
                <w:b/>
                <w:spacing w:val="13"/>
                <w:sz w:val="15"/>
              </w:rPr>
              <w:t xml:space="preserve"> </w:t>
            </w:r>
            <w:r>
              <w:rPr>
                <w:b/>
                <w:sz w:val="15"/>
              </w:rPr>
              <w:t>длину</w:t>
            </w:r>
            <w:r>
              <w:rPr>
                <w:b/>
                <w:spacing w:val="2"/>
                <w:sz w:val="15"/>
              </w:rPr>
              <w:t xml:space="preserve"> </w:t>
            </w:r>
            <w:r>
              <w:rPr>
                <w:b/>
                <w:sz w:val="15"/>
              </w:rPr>
              <w:t>с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места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282B" w:rsidRDefault="007C282B" w:rsidP="007C282B">
            <w:pPr>
              <w:pStyle w:val="TableParagraph"/>
              <w:spacing w:before="61"/>
              <w:ind w:left="85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282B" w:rsidRDefault="007C282B" w:rsidP="007C282B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282B" w:rsidRDefault="007C282B" w:rsidP="007C282B">
            <w:pPr>
              <w:pStyle w:val="TableParagraph"/>
              <w:spacing w:before="61"/>
              <w:ind w:left="87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282B" w:rsidRDefault="007C282B" w:rsidP="007C282B">
            <w:pPr>
              <w:pStyle w:val="TableParagraph"/>
              <w:spacing w:before="61" w:line="261" w:lineRule="auto"/>
              <w:ind w:left="95" w:right="208"/>
              <w:rPr>
                <w:sz w:val="15"/>
              </w:rPr>
            </w:pPr>
          </w:p>
        </w:tc>
      </w:tr>
      <w:tr w:rsidR="007C282B" w:rsidRPr="00171A57" w:rsidTr="00171A57">
        <w:trPr>
          <w:trHeight w:hRule="exact" w:val="128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282B" w:rsidRDefault="007C282B" w:rsidP="007C282B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4.10.</w:t>
            </w:r>
          </w:p>
        </w:tc>
        <w:tc>
          <w:tcPr>
            <w:tcW w:w="10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282B" w:rsidRDefault="007C282B" w:rsidP="007C282B">
            <w:pPr>
              <w:pStyle w:val="TableParagraph"/>
              <w:spacing w:before="61"/>
              <w:ind w:left="88"/>
              <w:rPr>
                <w:i/>
                <w:sz w:val="15"/>
              </w:rPr>
            </w:pPr>
            <w:r>
              <w:rPr>
                <w:i/>
                <w:sz w:val="15"/>
              </w:rPr>
              <w:t>Модуль</w:t>
            </w:r>
            <w:r>
              <w:rPr>
                <w:i/>
                <w:spacing w:val="10"/>
                <w:sz w:val="15"/>
              </w:rPr>
              <w:t xml:space="preserve"> </w:t>
            </w:r>
            <w:r>
              <w:rPr>
                <w:i/>
                <w:sz w:val="15"/>
              </w:rPr>
              <w:t>"Лёгкая</w:t>
            </w:r>
          </w:p>
          <w:p w:rsidR="007C282B" w:rsidRDefault="007C282B" w:rsidP="007C282B">
            <w:pPr>
              <w:pStyle w:val="TableParagraph"/>
              <w:spacing w:before="15" w:line="266" w:lineRule="auto"/>
              <w:ind w:left="88" w:right="203"/>
              <w:rPr>
                <w:b/>
                <w:sz w:val="15"/>
              </w:rPr>
            </w:pPr>
            <w:r>
              <w:rPr>
                <w:i/>
                <w:sz w:val="15"/>
              </w:rPr>
              <w:t>атлетика".</w:t>
            </w:r>
            <w:r>
              <w:rPr>
                <w:i/>
                <w:spacing w:val="18"/>
                <w:sz w:val="15"/>
              </w:rPr>
              <w:t xml:space="preserve"> </w:t>
            </w:r>
            <w:r>
              <w:rPr>
                <w:b/>
                <w:sz w:val="15"/>
              </w:rPr>
              <w:t>Прыжок</w:t>
            </w:r>
            <w:r>
              <w:rPr>
                <w:b/>
                <w:spacing w:val="13"/>
                <w:sz w:val="15"/>
              </w:rPr>
              <w:t xml:space="preserve"> </w:t>
            </w:r>
            <w:r>
              <w:rPr>
                <w:b/>
                <w:sz w:val="15"/>
              </w:rPr>
              <w:t>в</w:t>
            </w:r>
            <w:r>
              <w:rPr>
                <w:b/>
                <w:spacing w:val="6"/>
                <w:sz w:val="15"/>
              </w:rPr>
              <w:t xml:space="preserve"> </w:t>
            </w:r>
            <w:r>
              <w:rPr>
                <w:b/>
                <w:sz w:val="15"/>
              </w:rPr>
              <w:t>длину</w:t>
            </w:r>
            <w:r>
              <w:rPr>
                <w:b/>
                <w:spacing w:val="14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5"/>
                <w:sz w:val="15"/>
              </w:rPr>
              <w:t xml:space="preserve"> </w:t>
            </w:r>
            <w:r>
              <w:rPr>
                <w:b/>
                <w:sz w:val="15"/>
              </w:rPr>
              <w:t>в</w:t>
            </w:r>
            <w:r>
              <w:rPr>
                <w:b/>
                <w:spacing w:val="-34"/>
                <w:sz w:val="15"/>
              </w:rPr>
              <w:t xml:space="preserve"> </w:t>
            </w:r>
            <w:r>
              <w:rPr>
                <w:b/>
                <w:sz w:val="15"/>
              </w:rPr>
              <w:t>высоту</w:t>
            </w:r>
            <w:r>
              <w:rPr>
                <w:b/>
                <w:spacing w:val="6"/>
                <w:sz w:val="15"/>
              </w:rPr>
              <w:t xml:space="preserve"> </w:t>
            </w:r>
            <w:r>
              <w:rPr>
                <w:b/>
                <w:sz w:val="15"/>
              </w:rPr>
              <w:t>с</w:t>
            </w:r>
            <w:r>
              <w:rPr>
                <w:b/>
                <w:spacing w:val="6"/>
                <w:sz w:val="15"/>
              </w:rPr>
              <w:t xml:space="preserve"> </w:t>
            </w:r>
            <w:r>
              <w:rPr>
                <w:b/>
                <w:sz w:val="15"/>
              </w:rPr>
              <w:t>прямого</w:t>
            </w:r>
            <w:r>
              <w:rPr>
                <w:b/>
                <w:spacing w:val="7"/>
                <w:sz w:val="15"/>
              </w:rPr>
              <w:t xml:space="preserve"> </w:t>
            </w:r>
            <w:r>
              <w:rPr>
                <w:b/>
                <w:sz w:val="15"/>
              </w:rPr>
              <w:t>разбега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282B" w:rsidRDefault="007C282B" w:rsidP="007C282B">
            <w:pPr>
              <w:pStyle w:val="TableParagraph"/>
              <w:spacing w:before="61"/>
              <w:ind w:left="85"/>
              <w:rPr>
                <w:sz w:val="15"/>
              </w:rPr>
            </w:pPr>
            <w:r>
              <w:rPr>
                <w:w w:val="99"/>
                <w:sz w:val="15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282B" w:rsidRDefault="007C282B" w:rsidP="007C282B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282B" w:rsidRDefault="007C282B" w:rsidP="007C282B">
            <w:pPr>
              <w:pStyle w:val="TableParagraph"/>
              <w:spacing w:before="61"/>
              <w:ind w:left="87"/>
              <w:rPr>
                <w:sz w:val="15"/>
              </w:rPr>
            </w:pPr>
            <w:r>
              <w:rPr>
                <w:w w:val="99"/>
                <w:sz w:val="15"/>
              </w:rPr>
              <w:t>4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282B" w:rsidRDefault="007C282B" w:rsidP="007C282B">
            <w:pPr>
              <w:pStyle w:val="TableParagraph"/>
              <w:spacing w:before="61" w:line="261" w:lineRule="auto"/>
              <w:ind w:left="95" w:right="208"/>
              <w:rPr>
                <w:sz w:val="15"/>
              </w:rPr>
            </w:pPr>
          </w:p>
        </w:tc>
      </w:tr>
      <w:tr w:rsidR="007C282B" w:rsidRPr="00171A57" w:rsidTr="00171A57">
        <w:trPr>
          <w:trHeight w:hRule="exact" w:val="128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282B" w:rsidRDefault="007C282B" w:rsidP="007C282B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4.11.</w:t>
            </w:r>
          </w:p>
        </w:tc>
        <w:tc>
          <w:tcPr>
            <w:tcW w:w="10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282B" w:rsidRDefault="007C282B" w:rsidP="007C282B">
            <w:pPr>
              <w:pStyle w:val="TableParagraph"/>
              <w:spacing w:before="66" w:line="261" w:lineRule="auto"/>
              <w:ind w:left="88"/>
              <w:rPr>
                <w:b/>
                <w:sz w:val="15"/>
              </w:rPr>
            </w:pPr>
            <w:r>
              <w:rPr>
                <w:i/>
                <w:sz w:val="15"/>
              </w:rPr>
              <w:t>Модуль</w:t>
            </w:r>
            <w:r>
              <w:rPr>
                <w:i/>
                <w:spacing w:val="12"/>
                <w:sz w:val="15"/>
              </w:rPr>
              <w:t xml:space="preserve"> </w:t>
            </w:r>
            <w:r>
              <w:rPr>
                <w:i/>
                <w:sz w:val="15"/>
              </w:rPr>
              <w:t>"Подвижные</w:t>
            </w:r>
            <w:r>
              <w:rPr>
                <w:i/>
                <w:spacing w:val="17"/>
                <w:sz w:val="15"/>
              </w:rPr>
              <w:t xml:space="preserve"> </w:t>
            </w:r>
            <w:r>
              <w:rPr>
                <w:i/>
                <w:sz w:val="15"/>
              </w:rPr>
              <w:t>и</w:t>
            </w:r>
            <w:r>
              <w:rPr>
                <w:i/>
                <w:spacing w:val="22"/>
                <w:sz w:val="15"/>
              </w:rPr>
              <w:t xml:space="preserve"> </w:t>
            </w:r>
            <w:r>
              <w:rPr>
                <w:i/>
                <w:sz w:val="15"/>
              </w:rPr>
              <w:t>спортивные</w:t>
            </w:r>
            <w:r>
              <w:rPr>
                <w:i/>
                <w:spacing w:val="-34"/>
                <w:sz w:val="15"/>
              </w:rPr>
              <w:t xml:space="preserve"> </w:t>
            </w:r>
            <w:r>
              <w:rPr>
                <w:i/>
                <w:sz w:val="15"/>
              </w:rPr>
              <w:t>игры".</w:t>
            </w:r>
            <w:r>
              <w:rPr>
                <w:i/>
                <w:spacing w:val="9"/>
                <w:sz w:val="15"/>
              </w:rPr>
              <w:t xml:space="preserve"> </w:t>
            </w:r>
            <w:r>
              <w:rPr>
                <w:b/>
                <w:sz w:val="15"/>
              </w:rPr>
              <w:t>Подвижные</w:t>
            </w:r>
            <w:r>
              <w:rPr>
                <w:b/>
                <w:spacing w:val="11"/>
                <w:sz w:val="15"/>
              </w:rPr>
              <w:t xml:space="preserve"> </w:t>
            </w:r>
            <w:r>
              <w:rPr>
                <w:b/>
                <w:sz w:val="15"/>
              </w:rPr>
              <w:t>игры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282B" w:rsidRDefault="007C282B" w:rsidP="007C282B">
            <w:pPr>
              <w:pStyle w:val="TableParagraph"/>
              <w:spacing w:before="66"/>
              <w:ind w:left="85"/>
              <w:rPr>
                <w:sz w:val="15"/>
              </w:rPr>
            </w:pPr>
            <w:r>
              <w:rPr>
                <w:w w:val="99"/>
                <w:sz w:val="15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282B" w:rsidRDefault="007C282B" w:rsidP="007C282B">
            <w:pPr>
              <w:pStyle w:val="TableParagraph"/>
              <w:spacing w:before="66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282B" w:rsidRDefault="007C282B" w:rsidP="007C282B">
            <w:pPr>
              <w:pStyle w:val="TableParagraph"/>
              <w:spacing w:before="66"/>
              <w:ind w:left="87"/>
              <w:rPr>
                <w:sz w:val="15"/>
              </w:rPr>
            </w:pPr>
            <w:r>
              <w:rPr>
                <w:w w:val="99"/>
                <w:sz w:val="15"/>
              </w:rPr>
              <w:t>3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282B" w:rsidRDefault="007C282B" w:rsidP="007C282B">
            <w:pPr>
              <w:pStyle w:val="TableParagraph"/>
              <w:spacing w:before="61" w:line="261" w:lineRule="auto"/>
              <w:ind w:left="95" w:right="208"/>
              <w:rPr>
                <w:sz w:val="15"/>
              </w:rPr>
            </w:pPr>
          </w:p>
        </w:tc>
      </w:tr>
      <w:tr w:rsidR="007C282B" w:rsidRPr="00EB5EAC" w:rsidTr="00842A68">
        <w:trPr>
          <w:trHeight w:hRule="exact" w:val="1280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282B" w:rsidRDefault="007C282B" w:rsidP="007C282B">
            <w:pPr>
              <w:pStyle w:val="TableParagraph"/>
              <w:spacing w:before="61" w:line="261" w:lineRule="auto"/>
              <w:ind w:left="95" w:right="208"/>
              <w:rPr>
                <w:sz w:val="15"/>
              </w:rPr>
            </w:pPr>
            <w:r w:rsidRPr="007C282B">
              <w:rPr>
                <w:sz w:val="15"/>
              </w:rPr>
              <w:lastRenderedPageBreak/>
              <w:t>Раздел</w:t>
            </w:r>
            <w:r w:rsidRPr="007C282B">
              <w:rPr>
                <w:spacing w:val="12"/>
                <w:sz w:val="15"/>
              </w:rPr>
              <w:t xml:space="preserve"> </w:t>
            </w:r>
            <w:r w:rsidRPr="007C282B">
              <w:rPr>
                <w:sz w:val="15"/>
              </w:rPr>
              <w:t>5.</w:t>
            </w:r>
            <w:r w:rsidRPr="007C282B">
              <w:rPr>
                <w:spacing w:val="23"/>
                <w:sz w:val="15"/>
              </w:rPr>
              <w:t xml:space="preserve"> </w:t>
            </w:r>
            <w:proofErr w:type="spellStart"/>
            <w:r w:rsidRPr="007C282B">
              <w:rPr>
                <w:b/>
                <w:sz w:val="15"/>
              </w:rPr>
              <w:t>Прикладно</w:t>
            </w:r>
            <w:proofErr w:type="spellEnd"/>
            <w:r w:rsidRPr="007C282B">
              <w:rPr>
                <w:b/>
                <w:sz w:val="15"/>
              </w:rPr>
              <w:t>-ориентированная</w:t>
            </w:r>
            <w:r w:rsidRPr="007C282B">
              <w:rPr>
                <w:b/>
                <w:spacing w:val="25"/>
                <w:sz w:val="15"/>
              </w:rPr>
              <w:t xml:space="preserve"> </w:t>
            </w:r>
            <w:r w:rsidRPr="007C282B">
              <w:rPr>
                <w:b/>
                <w:sz w:val="15"/>
              </w:rPr>
              <w:t>физическая</w:t>
            </w:r>
            <w:r w:rsidRPr="007C282B">
              <w:rPr>
                <w:b/>
                <w:spacing w:val="17"/>
                <w:sz w:val="15"/>
              </w:rPr>
              <w:t xml:space="preserve"> </w:t>
            </w:r>
            <w:r w:rsidRPr="007C282B">
              <w:rPr>
                <w:b/>
                <w:sz w:val="15"/>
              </w:rPr>
              <w:t>культура</w:t>
            </w:r>
          </w:p>
        </w:tc>
      </w:tr>
      <w:tr w:rsidR="007C282B" w:rsidRPr="00171A57" w:rsidTr="00171A57">
        <w:trPr>
          <w:trHeight w:hRule="exact" w:val="128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282B" w:rsidRDefault="007C282B" w:rsidP="007C282B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5.1.</w:t>
            </w:r>
          </w:p>
        </w:tc>
        <w:tc>
          <w:tcPr>
            <w:tcW w:w="10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282B" w:rsidRDefault="007C282B" w:rsidP="007C282B">
            <w:pPr>
              <w:pStyle w:val="TableParagraph"/>
              <w:spacing w:before="61" w:line="266" w:lineRule="auto"/>
              <w:ind w:left="88" w:right="347"/>
              <w:rPr>
                <w:b/>
                <w:sz w:val="15"/>
              </w:rPr>
            </w:pPr>
            <w:r>
              <w:rPr>
                <w:b/>
                <w:sz w:val="15"/>
              </w:rPr>
              <w:t>Рефлексия: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демонстрация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прироста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показателей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физических</w:t>
            </w:r>
            <w:r>
              <w:rPr>
                <w:b/>
                <w:spacing w:val="10"/>
                <w:sz w:val="15"/>
              </w:rPr>
              <w:t xml:space="preserve"> </w:t>
            </w:r>
            <w:r>
              <w:rPr>
                <w:b/>
                <w:sz w:val="15"/>
              </w:rPr>
              <w:t>качеств</w:t>
            </w:r>
            <w:r>
              <w:rPr>
                <w:b/>
                <w:spacing w:val="10"/>
                <w:sz w:val="15"/>
              </w:rPr>
              <w:t xml:space="preserve"> </w:t>
            </w:r>
            <w:r>
              <w:rPr>
                <w:b/>
                <w:sz w:val="15"/>
              </w:rPr>
              <w:t>к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нормативным</w:t>
            </w:r>
            <w:r>
              <w:rPr>
                <w:b/>
                <w:spacing w:val="3"/>
                <w:sz w:val="15"/>
              </w:rPr>
              <w:t xml:space="preserve"> </w:t>
            </w:r>
            <w:r>
              <w:rPr>
                <w:b/>
                <w:sz w:val="15"/>
              </w:rPr>
              <w:t>требованиям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комплекса</w:t>
            </w:r>
            <w:r>
              <w:rPr>
                <w:b/>
                <w:spacing w:val="6"/>
                <w:sz w:val="15"/>
              </w:rPr>
              <w:t xml:space="preserve"> </w:t>
            </w:r>
            <w:r>
              <w:rPr>
                <w:b/>
                <w:sz w:val="15"/>
              </w:rPr>
              <w:t>ГТО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282B" w:rsidRDefault="007C282B" w:rsidP="007C282B">
            <w:pPr>
              <w:pStyle w:val="TableParagraph"/>
              <w:spacing w:before="61"/>
              <w:ind w:left="85"/>
              <w:rPr>
                <w:sz w:val="15"/>
              </w:rPr>
            </w:pPr>
            <w:r>
              <w:rPr>
                <w:sz w:val="15"/>
              </w:rPr>
              <w:t>10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282B" w:rsidRDefault="007C282B" w:rsidP="007C282B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282B" w:rsidRDefault="007C282B" w:rsidP="007C282B">
            <w:pPr>
              <w:pStyle w:val="TableParagraph"/>
              <w:spacing w:before="61"/>
              <w:ind w:left="87"/>
              <w:rPr>
                <w:sz w:val="15"/>
              </w:rPr>
            </w:pPr>
            <w:r>
              <w:rPr>
                <w:w w:val="99"/>
                <w:sz w:val="15"/>
              </w:rPr>
              <w:t>9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282B" w:rsidRDefault="007C282B" w:rsidP="007C282B">
            <w:pPr>
              <w:pStyle w:val="TableParagraph"/>
              <w:spacing w:before="61" w:line="261" w:lineRule="auto"/>
              <w:ind w:left="95" w:right="208"/>
              <w:rPr>
                <w:sz w:val="15"/>
              </w:rPr>
            </w:pPr>
          </w:p>
        </w:tc>
      </w:tr>
      <w:tr w:rsidR="007C282B">
        <w:trPr>
          <w:trHeight w:hRule="exact" w:val="348"/>
        </w:trPr>
        <w:tc>
          <w:tcPr>
            <w:tcW w:w="10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282B" w:rsidRDefault="007C282B" w:rsidP="007C282B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282B" w:rsidRPr="007C282B" w:rsidRDefault="007C282B" w:rsidP="007C282B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10</w:t>
            </w:r>
          </w:p>
        </w:tc>
        <w:tc>
          <w:tcPr>
            <w:tcW w:w="4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282B" w:rsidRDefault="007C282B" w:rsidP="007C282B"/>
        </w:tc>
      </w:tr>
      <w:tr w:rsidR="007C282B">
        <w:trPr>
          <w:trHeight w:hRule="exact" w:val="348"/>
        </w:trPr>
        <w:tc>
          <w:tcPr>
            <w:tcW w:w="10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282B" w:rsidRPr="00985B1D" w:rsidRDefault="007C282B" w:rsidP="007C282B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985B1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282B" w:rsidRPr="007C282B" w:rsidRDefault="007C282B" w:rsidP="007C282B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66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282B" w:rsidRPr="007C282B" w:rsidRDefault="007C282B" w:rsidP="007C282B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</w:t>
            </w:r>
          </w:p>
        </w:tc>
        <w:tc>
          <w:tcPr>
            <w:tcW w:w="3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282B" w:rsidRPr="007C282B" w:rsidRDefault="007C282B" w:rsidP="007C282B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C282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56</w:t>
            </w:r>
          </w:p>
        </w:tc>
      </w:tr>
    </w:tbl>
    <w:p w:rsidR="00F81B52" w:rsidRDefault="00F81B52" w:rsidP="00F81B52">
      <w:pPr>
        <w:tabs>
          <w:tab w:val="left" w:pos="3348"/>
        </w:tabs>
      </w:pPr>
    </w:p>
    <w:p w:rsidR="00F81B52" w:rsidRDefault="00F81B52" w:rsidP="00F81B52">
      <w:pPr>
        <w:tabs>
          <w:tab w:val="left" w:pos="3348"/>
        </w:tabs>
      </w:pPr>
    </w:p>
    <w:p w:rsidR="00F81B52" w:rsidRPr="0018056F" w:rsidRDefault="00F81B52" w:rsidP="00F81B52">
      <w:pPr>
        <w:autoSpaceDE w:val="0"/>
        <w:autoSpaceDN w:val="0"/>
        <w:spacing w:before="188" w:after="94" w:line="233" w:lineRule="auto"/>
        <w:rPr>
          <w:rFonts w:ascii="Times New Roman" w:hAnsi="Times New Roman" w:cs="Times New Roman"/>
          <w:sz w:val="24"/>
        </w:rPr>
      </w:pPr>
      <w:r w:rsidRPr="0018056F">
        <w:rPr>
          <w:rFonts w:ascii="Times New Roman" w:eastAsia="Times New Roman" w:hAnsi="Times New Roman" w:cs="Times New Roman"/>
          <w:b/>
          <w:color w:val="000000"/>
          <w:sz w:val="20"/>
        </w:rPr>
        <w:t>2 КЛАСС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6184"/>
        <w:gridCol w:w="528"/>
        <w:gridCol w:w="1298"/>
        <w:gridCol w:w="1332"/>
        <w:gridCol w:w="5692"/>
      </w:tblGrid>
      <w:tr w:rsidR="00F81B52" w:rsidRPr="0018056F" w:rsidTr="00D5373A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45" w:lineRule="auto"/>
              <w:ind w:right="144"/>
              <w:jc w:val="center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№</w:t>
            </w:r>
            <w:r w:rsidRPr="0018056F">
              <w:rPr>
                <w:rFonts w:ascii="Times New Roman" w:hAnsi="Times New Roman" w:cs="Times New Roman"/>
                <w:sz w:val="24"/>
              </w:rPr>
              <w:br/>
            </w:r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п/п</w:t>
            </w:r>
          </w:p>
        </w:tc>
        <w:tc>
          <w:tcPr>
            <w:tcW w:w="61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lang w:val="ru-RU"/>
              </w:rPr>
              <w:t>Наименование разделов и тем программы</w:t>
            </w:r>
          </w:p>
        </w:tc>
        <w:tc>
          <w:tcPr>
            <w:tcW w:w="31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Количество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часов</w:t>
            </w:r>
            <w:proofErr w:type="spellEnd"/>
          </w:p>
        </w:tc>
        <w:tc>
          <w:tcPr>
            <w:tcW w:w="56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Электронные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 xml:space="preserve"> (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цифровые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 xml:space="preserve">)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образовательные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ресурсы</w:t>
            </w:r>
            <w:proofErr w:type="spellEnd"/>
          </w:p>
        </w:tc>
      </w:tr>
      <w:tr w:rsidR="00F81B52" w:rsidRPr="0018056F" w:rsidTr="00D5373A">
        <w:trPr>
          <w:trHeight w:hRule="exact" w:val="540"/>
        </w:trPr>
        <w:tc>
          <w:tcPr>
            <w:tcW w:w="2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B52" w:rsidRPr="0018056F" w:rsidRDefault="00F81B52" w:rsidP="00D5373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B52" w:rsidRPr="0018056F" w:rsidRDefault="00F81B52" w:rsidP="00D5373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всего</w:t>
            </w:r>
            <w:proofErr w:type="spellEnd"/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контрольные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работы</w:t>
            </w:r>
            <w:proofErr w:type="spellEnd"/>
          </w:p>
        </w:tc>
        <w:tc>
          <w:tcPr>
            <w:tcW w:w="133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45" w:lineRule="auto"/>
              <w:ind w:left="68" w:right="144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практические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работы</w:t>
            </w:r>
            <w:proofErr w:type="spellEnd"/>
          </w:p>
        </w:tc>
        <w:tc>
          <w:tcPr>
            <w:tcW w:w="2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B52" w:rsidRPr="0018056F" w:rsidRDefault="00F81B52" w:rsidP="00D5373A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F81B52" w:rsidRPr="00EB5EAC" w:rsidTr="00D5373A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Раздел 1.</w:t>
            </w:r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lang w:val="ru-RU"/>
              </w:rPr>
              <w:t xml:space="preserve"> Знания о физической культуре</w:t>
            </w:r>
          </w:p>
        </w:tc>
      </w:tr>
      <w:tr w:rsidR="00F81B52" w:rsidRPr="0018056F" w:rsidTr="00D5373A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1.1.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lang w:val="ru-RU"/>
              </w:rPr>
              <w:t>История подвижных игр и соревнований у древних народов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1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68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</w:t>
            </w:r>
          </w:p>
        </w:tc>
        <w:tc>
          <w:tcPr>
            <w:tcW w:w="5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45" w:lineRule="auto"/>
              <w:ind w:left="72" w:right="115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http://school-collection.edu.ru/catalog/rubr/3709fea8-1ff7-26a5-c7c0-32f1d04346a8/39235/?interface=electronic</w:t>
            </w:r>
          </w:p>
        </w:tc>
      </w:tr>
      <w:tr w:rsidR="00F81B52" w:rsidRPr="0018056F" w:rsidTr="00D5373A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1.2.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Зарождение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Олимпийских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игр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1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68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</w:t>
            </w:r>
          </w:p>
        </w:tc>
        <w:tc>
          <w:tcPr>
            <w:tcW w:w="5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45" w:lineRule="auto"/>
              <w:ind w:left="72" w:right="115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http://school-collection.edu.ru/catalog/rubr/3709fea8-1ff7-26a5-c7c0-32f1d04346a8/39235/?interface=electronic</w:t>
            </w:r>
          </w:p>
        </w:tc>
      </w:tr>
      <w:tr w:rsidR="00F81B52" w:rsidRPr="0018056F" w:rsidTr="00D5373A">
        <w:trPr>
          <w:trHeight w:hRule="exact" w:val="348"/>
        </w:trPr>
        <w:tc>
          <w:tcPr>
            <w:tcW w:w="6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Итого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по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2</w:t>
            </w:r>
          </w:p>
        </w:tc>
        <w:tc>
          <w:tcPr>
            <w:tcW w:w="83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F81B52" w:rsidRPr="0018056F" w:rsidTr="00D5373A">
        <w:trPr>
          <w:trHeight w:hRule="exact" w:val="350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Раздел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 xml:space="preserve"> 2.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Способы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самостоятельной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деятельности</w:t>
            </w:r>
            <w:proofErr w:type="spellEnd"/>
          </w:p>
        </w:tc>
      </w:tr>
      <w:tr w:rsidR="00F81B52" w:rsidRPr="0018056F" w:rsidTr="00D5373A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2.1.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Физическое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развитие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0.5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68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</w:t>
            </w:r>
          </w:p>
        </w:tc>
        <w:tc>
          <w:tcPr>
            <w:tcW w:w="5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45" w:lineRule="auto"/>
              <w:ind w:left="72" w:right="115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http://school-collection.edu.ru/catalog/rubr/3709fea8-1ff7-26a5-c7c0-32f1d04346a8/39235/?interface=electronic</w:t>
            </w:r>
          </w:p>
        </w:tc>
      </w:tr>
      <w:tr w:rsidR="00F81B52" w:rsidRPr="0018056F" w:rsidTr="00D5373A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2.2.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Физические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качества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0.5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68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</w:t>
            </w:r>
          </w:p>
        </w:tc>
        <w:tc>
          <w:tcPr>
            <w:tcW w:w="5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45" w:lineRule="auto"/>
              <w:ind w:left="72" w:right="115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http://school-collection.edu.ru/catalog/rubr/3709fea8-1ff7-26a5-c7c0-32f1d04346a8/39235/?interface=electronic</w:t>
            </w:r>
          </w:p>
        </w:tc>
      </w:tr>
      <w:tr w:rsidR="00F81B52" w:rsidRPr="0018056F" w:rsidTr="00D5373A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2.3.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Сила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как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физическое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качество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1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68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</w:t>
            </w:r>
          </w:p>
        </w:tc>
        <w:tc>
          <w:tcPr>
            <w:tcW w:w="5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45" w:lineRule="auto"/>
              <w:ind w:left="72" w:right="115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http://school-collection.edu.ru/catalog/rubr/3709fea8-1ff7-26a5-c7c0-32f1d04346a8/39235/?interface=electronic</w:t>
            </w:r>
          </w:p>
        </w:tc>
      </w:tr>
      <w:tr w:rsidR="00F81B52" w:rsidRPr="0018056F" w:rsidTr="00D5373A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2.4.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Быстрота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как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физическое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качество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1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68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</w:t>
            </w:r>
          </w:p>
        </w:tc>
        <w:tc>
          <w:tcPr>
            <w:tcW w:w="5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45" w:lineRule="auto"/>
              <w:ind w:left="72" w:right="115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http://school-collection.edu.ru/catalog/rubr/3709fea8-1ff7-26a5-c7c0-32f1d04346a8/39235/?interface=electronic</w:t>
            </w:r>
          </w:p>
        </w:tc>
      </w:tr>
      <w:tr w:rsidR="00F81B52" w:rsidRPr="0018056F" w:rsidTr="00D5373A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2.5.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Выносливость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как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физическое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качество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1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68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</w:t>
            </w:r>
          </w:p>
        </w:tc>
        <w:tc>
          <w:tcPr>
            <w:tcW w:w="5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45" w:lineRule="auto"/>
              <w:ind w:left="72" w:right="115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http://school-collection.edu.ru/catalog/rubr/3709fea8-1ff7-26a5-c7c0-32f1d04346a8/39235/?interface=electronic</w:t>
            </w:r>
          </w:p>
        </w:tc>
      </w:tr>
      <w:tr w:rsidR="00F81B52" w:rsidRPr="0018056F" w:rsidTr="00D5373A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2.6.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Гибкость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как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физическое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качество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1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1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68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</w:t>
            </w:r>
          </w:p>
        </w:tc>
        <w:tc>
          <w:tcPr>
            <w:tcW w:w="5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45" w:lineRule="auto"/>
              <w:ind w:left="72" w:right="115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http://school-collection.edu.ru/catalog/rubr/3709fea8-1ff7-26a5-c7c0-32f1d04346a8/39235/?interface=electronic</w:t>
            </w:r>
          </w:p>
        </w:tc>
      </w:tr>
      <w:tr w:rsidR="00F81B52" w:rsidRPr="0018056F" w:rsidTr="00D5373A">
        <w:trPr>
          <w:trHeight w:hRule="exact" w:val="5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2.7.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Развитие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координации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движений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0.5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68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</w:t>
            </w:r>
          </w:p>
        </w:tc>
        <w:tc>
          <w:tcPr>
            <w:tcW w:w="569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45" w:lineRule="auto"/>
              <w:ind w:left="72" w:right="115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http://school-collection.edu.ru/catalog/rubr/3709fea8-1ff7-26a5-c7c0-32f1d04346a8/39235/?interface=electronic</w:t>
            </w:r>
          </w:p>
        </w:tc>
      </w:tr>
      <w:tr w:rsidR="00F81B52" w:rsidRPr="0018056F" w:rsidTr="00D5373A">
        <w:trPr>
          <w:trHeight w:hRule="exact" w:val="540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4" w:after="0"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lastRenderedPageBreak/>
              <w:t>2.8.</w:t>
            </w:r>
          </w:p>
        </w:tc>
        <w:tc>
          <w:tcPr>
            <w:tcW w:w="618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lang w:val="ru-RU"/>
              </w:rPr>
              <w:t>Дневник наблюдений по физической культуре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0.5</w:t>
            </w:r>
          </w:p>
        </w:tc>
        <w:tc>
          <w:tcPr>
            <w:tcW w:w="129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</w:t>
            </w:r>
          </w:p>
        </w:tc>
        <w:tc>
          <w:tcPr>
            <w:tcW w:w="1332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4" w:after="0" w:line="230" w:lineRule="auto"/>
              <w:ind w:left="68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0.5</w:t>
            </w:r>
          </w:p>
        </w:tc>
        <w:tc>
          <w:tcPr>
            <w:tcW w:w="569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4" w:after="0" w:line="245" w:lineRule="auto"/>
              <w:ind w:left="72" w:right="115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http://school-collection.edu.ru/catalog/rubr/3709fea8-1ff7-26a5-c7c0-32f1d04346a8/39235/?interface=electronic</w:t>
            </w:r>
          </w:p>
        </w:tc>
      </w:tr>
      <w:tr w:rsidR="00F81B52" w:rsidRPr="0018056F" w:rsidTr="00D5373A">
        <w:trPr>
          <w:trHeight w:hRule="exact" w:val="348"/>
        </w:trPr>
        <w:tc>
          <w:tcPr>
            <w:tcW w:w="6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Итого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по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6</w:t>
            </w:r>
          </w:p>
        </w:tc>
        <w:tc>
          <w:tcPr>
            <w:tcW w:w="83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F81B52" w:rsidRPr="0018056F" w:rsidTr="00D5373A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ФИЗИЧЕСКОЕ СОВЕРШЕНСТВОВАНИЕ</w:t>
            </w:r>
          </w:p>
        </w:tc>
      </w:tr>
      <w:tr w:rsidR="00F81B52" w:rsidRPr="0018056F" w:rsidTr="00D5373A">
        <w:trPr>
          <w:trHeight w:hRule="exact" w:val="32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Раздел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 xml:space="preserve"> 3.</w:t>
            </w:r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Оздоровительная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физическая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культура</w:t>
            </w:r>
            <w:proofErr w:type="spellEnd"/>
          </w:p>
        </w:tc>
      </w:tr>
    </w:tbl>
    <w:p w:rsidR="00F81B52" w:rsidRPr="0018056F" w:rsidRDefault="00F81B52" w:rsidP="00F81B52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6184"/>
        <w:gridCol w:w="528"/>
        <w:gridCol w:w="1298"/>
        <w:gridCol w:w="1332"/>
        <w:gridCol w:w="5692"/>
      </w:tblGrid>
      <w:tr w:rsidR="00F81B52" w:rsidRPr="0018056F" w:rsidTr="00D5373A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3.1.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Закаливание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организма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1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68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</w:t>
            </w:r>
          </w:p>
        </w:tc>
        <w:tc>
          <w:tcPr>
            <w:tcW w:w="5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45" w:lineRule="auto"/>
              <w:ind w:left="72" w:right="115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http://school-collection.edu.ru/catalog/rubr/3709fea8-1ff7-26a5-c7c0-32f1d04346a8/39235/?interface=electronic</w:t>
            </w:r>
          </w:p>
        </w:tc>
      </w:tr>
      <w:tr w:rsidR="00F81B52" w:rsidRPr="0018056F" w:rsidTr="00D5373A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3.2.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Утренняя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зарядка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0.5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68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</w:t>
            </w:r>
          </w:p>
        </w:tc>
        <w:tc>
          <w:tcPr>
            <w:tcW w:w="5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45" w:lineRule="auto"/>
              <w:ind w:left="72" w:right="115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http://school-collection.edu.ru/catalog/rubr/3709fea8-1ff7-26a5-c7c0-32f1d04346a8/39235/?interface=electronic</w:t>
            </w:r>
          </w:p>
        </w:tc>
      </w:tr>
      <w:tr w:rsidR="00F81B52" w:rsidRPr="0018056F" w:rsidTr="00D5373A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3.3.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lang w:val="ru-RU"/>
              </w:rPr>
              <w:t>Составление индивидуальных комплексов утренней зарядки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0.5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68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0.5</w:t>
            </w:r>
          </w:p>
        </w:tc>
        <w:tc>
          <w:tcPr>
            <w:tcW w:w="569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45" w:lineRule="auto"/>
              <w:ind w:left="72" w:right="115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http://school-collection.edu.ru/catalog/rubr/3709fea8-1ff7-26a5-c7c0-32f1d04346a8/39235/?interface=electronic</w:t>
            </w:r>
          </w:p>
        </w:tc>
      </w:tr>
      <w:tr w:rsidR="00F81B52" w:rsidRPr="0018056F" w:rsidTr="00D5373A">
        <w:trPr>
          <w:trHeight w:hRule="exact" w:val="350"/>
        </w:trPr>
        <w:tc>
          <w:tcPr>
            <w:tcW w:w="6652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Итого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по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2</w:t>
            </w:r>
          </w:p>
        </w:tc>
        <w:tc>
          <w:tcPr>
            <w:tcW w:w="129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32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9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F81B52" w:rsidRPr="00EB5EAC" w:rsidTr="00D5373A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Раздел 4.</w:t>
            </w:r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lang w:val="ru-RU"/>
              </w:rPr>
              <w:t xml:space="preserve"> Спортивно-оздоровительная физическая культура</w:t>
            </w:r>
          </w:p>
        </w:tc>
      </w:tr>
      <w:tr w:rsidR="00F81B52" w:rsidRPr="0018056F" w:rsidTr="00D5373A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4.1.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45" w:lineRule="auto"/>
              <w:ind w:left="72" w:right="720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056F">
              <w:rPr>
                <w:rFonts w:ascii="Times New Roman" w:eastAsia="Times New Roman" w:hAnsi="Times New Roman" w:cs="Times New Roman"/>
                <w:i/>
                <w:color w:val="000000"/>
                <w:w w:val="97"/>
                <w:sz w:val="18"/>
                <w:lang w:val="ru-RU"/>
              </w:rPr>
              <w:t xml:space="preserve">Модуль "Гимнастика с основами акробатики". </w:t>
            </w:r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lang w:val="ru-RU"/>
              </w:rPr>
              <w:t>Правила поведения на уроках гимнастики и акробатики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2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68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</w:t>
            </w:r>
          </w:p>
        </w:tc>
        <w:tc>
          <w:tcPr>
            <w:tcW w:w="5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45" w:lineRule="auto"/>
              <w:ind w:left="72" w:right="115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http://school-collection.edu.ru/catalog/rubr/3709fea8-1ff7-26a5-c7c0-32f1d04346a8/39235/?interface=electronic</w:t>
            </w:r>
          </w:p>
        </w:tc>
      </w:tr>
      <w:tr w:rsidR="00F81B52" w:rsidRPr="0018056F" w:rsidTr="00D5373A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4.2.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i/>
                <w:color w:val="000000"/>
                <w:w w:val="97"/>
                <w:sz w:val="18"/>
                <w:lang w:val="ru-RU"/>
              </w:rPr>
              <w:t xml:space="preserve">Модуль "Гимнастика с основами акробатики".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Строевые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упражнения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 xml:space="preserve"> и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команды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5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1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68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1</w:t>
            </w:r>
          </w:p>
        </w:tc>
        <w:tc>
          <w:tcPr>
            <w:tcW w:w="5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45" w:lineRule="auto"/>
              <w:ind w:left="72" w:right="115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http://school-collection.edu.ru/catalog/rubr/3709fea8-1ff7-26a5-c7c0-32f1d04346a8/39235/?interface=electronic</w:t>
            </w:r>
          </w:p>
        </w:tc>
      </w:tr>
      <w:tr w:rsidR="00F81B52" w:rsidRPr="0018056F" w:rsidTr="00D5373A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4.3.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i/>
                <w:color w:val="000000"/>
                <w:w w:val="97"/>
                <w:sz w:val="18"/>
                <w:lang w:val="ru-RU"/>
              </w:rPr>
              <w:t xml:space="preserve">Модуль "Гимнастика с основами акробатики".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Гимнастическая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разминка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5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68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0.5</w:t>
            </w:r>
          </w:p>
        </w:tc>
        <w:tc>
          <w:tcPr>
            <w:tcW w:w="5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45" w:lineRule="auto"/>
              <w:ind w:left="72" w:right="115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http://school-collection.edu.ru/catalog/rubr/3709fea8-1ff7-26a5-c7c0-32f1d04346a8/39235/?interface=electronic</w:t>
            </w:r>
          </w:p>
        </w:tc>
      </w:tr>
      <w:tr w:rsidR="00F81B52" w:rsidRPr="0018056F" w:rsidTr="00D5373A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4.4.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45" w:lineRule="auto"/>
              <w:ind w:left="72" w:right="576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i/>
                <w:color w:val="000000"/>
                <w:w w:val="97"/>
                <w:sz w:val="18"/>
                <w:lang w:val="ru-RU"/>
              </w:rPr>
              <w:t xml:space="preserve">Модуль "Гимнастика с основами акробатики".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Упражнения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 xml:space="preserve"> с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гимнастической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скакалкой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3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68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0.5</w:t>
            </w:r>
          </w:p>
        </w:tc>
        <w:tc>
          <w:tcPr>
            <w:tcW w:w="5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45" w:lineRule="auto"/>
              <w:ind w:left="72" w:right="115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http://school-collection.edu.ru/catalog/rubr/3709fea8-1ff7-26a5-c7c0-32f1d04346a8/39235/?interface=electronic</w:t>
            </w:r>
          </w:p>
        </w:tc>
      </w:tr>
      <w:tr w:rsidR="00F81B52" w:rsidRPr="0018056F" w:rsidTr="00D5373A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4.5.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i/>
                <w:color w:val="000000"/>
                <w:w w:val="97"/>
                <w:sz w:val="18"/>
                <w:lang w:val="ru-RU"/>
              </w:rPr>
              <w:t xml:space="preserve">Модуль "Гимнастика с основами акробатики".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Упражнения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 xml:space="preserve"> с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гимнастическим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мячом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5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1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68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</w:t>
            </w:r>
          </w:p>
        </w:tc>
        <w:tc>
          <w:tcPr>
            <w:tcW w:w="5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45" w:lineRule="auto"/>
              <w:ind w:left="72" w:right="115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http://school-collection.edu.ru/catalog/rubr/3709fea8-1ff7-26a5-c7c0-32f1d04346a8/39235/?interface=electronic</w:t>
            </w:r>
          </w:p>
        </w:tc>
      </w:tr>
      <w:tr w:rsidR="00F81B52" w:rsidRPr="0018056F" w:rsidTr="00D5373A">
        <w:trPr>
          <w:trHeight w:hRule="exact" w:val="5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4.6.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i/>
                <w:color w:val="000000"/>
                <w:w w:val="97"/>
                <w:sz w:val="18"/>
                <w:lang w:val="ru-RU"/>
              </w:rPr>
              <w:t xml:space="preserve">Модуль "Гимнастика с основами акробатики".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Танцевальные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движения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4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68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</w:t>
            </w:r>
          </w:p>
        </w:tc>
        <w:tc>
          <w:tcPr>
            <w:tcW w:w="5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45" w:lineRule="auto"/>
              <w:ind w:left="72" w:right="115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http://school-collection.edu.ru/catalog/rubr/3709fea8-1ff7-26a5-c7c0-32f1d04346a8/39235/?interface=electronic</w:t>
            </w:r>
          </w:p>
        </w:tc>
      </w:tr>
      <w:tr w:rsidR="00F81B52" w:rsidRPr="0018056F" w:rsidTr="00D5373A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4.7.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Модуль "Лыжная подготовка". Правила поведения на занятиях лыжной подготовкой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2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68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</w:t>
            </w:r>
          </w:p>
        </w:tc>
        <w:tc>
          <w:tcPr>
            <w:tcW w:w="5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45" w:lineRule="auto"/>
              <w:ind w:left="72" w:right="115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http://school-collection.edu.ru/catalog/rubr/3709fea8-1ff7-26a5-c7c0-32f1d04346a8/39235/?interface=electronic</w:t>
            </w:r>
          </w:p>
        </w:tc>
      </w:tr>
      <w:tr w:rsidR="00F81B52" w:rsidRPr="0018056F" w:rsidTr="00D5373A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4.8.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 xml:space="preserve">Модуль "Лыжная подготовка". Передвижение на лыжах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двухшажным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 xml:space="preserve"> попеременным ходом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5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68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</w:t>
            </w:r>
          </w:p>
        </w:tc>
        <w:tc>
          <w:tcPr>
            <w:tcW w:w="5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45" w:lineRule="auto"/>
              <w:ind w:left="72" w:right="115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http://school-collection.edu.ru/catalog/rubr/3709fea8-1ff7-26a5-c7c0-32f1d04346a8/39235/?interface=electronic</w:t>
            </w:r>
          </w:p>
        </w:tc>
      </w:tr>
      <w:tr w:rsidR="00F81B52" w:rsidRPr="0018056F" w:rsidTr="00D5373A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4.9.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Модуль "Лыжная подготовка". Спуски и подъёмы на лыжах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5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68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</w:t>
            </w:r>
          </w:p>
        </w:tc>
        <w:tc>
          <w:tcPr>
            <w:tcW w:w="5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45" w:lineRule="auto"/>
              <w:ind w:left="72" w:right="115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http://school-collection.edu.ru/catalog/rubr/3709fea8-1ff7-26a5-c7c0-32f1d04346a8/39235/?interface=electronic</w:t>
            </w:r>
          </w:p>
        </w:tc>
      </w:tr>
      <w:tr w:rsidR="00F81B52" w:rsidRPr="0018056F" w:rsidTr="00D5373A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4.10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Модуль "Лыжная подготовка". Торможение лыжными палками и падением на бок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4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1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68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</w:t>
            </w:r>
          </w:p>
        </w:tc>
        <w:tc>
          <w:tcPr>
            <w:tcW w:w="5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45" w:lineRule="auto"/>
              <w:ind w:left="72" w:right="115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http://school-collection.edu.ru/catalog/rubr/3709fea8-1ff7-26a5-c7c0-32f1d04346a8/39235/?interface=electronic</w:t>
            </w:r>
          </w:p>
        </w:tc>
      </w:tr>
      <w:tr w:rsidR="00F81B52" w:rsidRPr="0018056F" w:rsidTr="00D5373A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4.11.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056F">
              <w:rPr>
                <w:rFonts w:ascii="Times New Roman" w:eastAsia="Times New Roman" w:hAnsi="Times New Roman" w:cs="Times New Roman"/>
                <w:i/>
                <w:color w:val="000000"/>
                <w:w w:val="97"/>
                <w:sz w:val="18"/>
                <w:lang w:val="ru-RU"/>
              </w:rPr>
              <w:t xml:space="preserve">Модуль "Лёгкая атлетика". </w:t>
            </w:r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lang w:val="ru-RU"/>
              </w:rPr>
              <w:t>Правила поведения на занятиях лёгкой атлетикой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2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68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</w:t>
            </w:r>
          </w:p>
        </w:tc>
        <w:tc>
          <w:tcPr>
            <w:tcW w:w="5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45" w:lineRule="auto"/>
              <w:ind w:left="72" w:right="115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http://school-collection.edu.ru/catalog/rubr/3709fea8-1ff7-26a5-c7c0-32f1d04346a8/39235/?interface=electronic</w:t>
            </w:r>
          </w:p>
        </w:tc>
      </w:tr>
      <w:tr w:rsidR="00F81B52" w:rsidRPr="0018056F" w:rsidTr="00D5373A">
        <w:trPr>
          <w:trHeight w:hRule="exact" w:val="5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4.12.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056F">
              <w:rPr>
                <w:rFonts w:ascii="Times New Roman" w:eastAsia="Times New Roman" w:hAnsi="Times New Roman" w:cs="Times New Roman"/>
                <w:i/>
                <w:color w:val="000000"/>
                <w:w w:val="97"/>
                <w:sz w:val="18"/>
                <w:lang w:val="ru-RU"/>
              </w:rPr>
              <w:t xml:space="preserve">Модуль "Лёгкая атлетика". </w:t>
            </w:r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lang w:val="ru-RU"/>
              </w:rPr>
              <w:t>Броски мяча в неподвижную мишень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3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68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1</w:t>
            </w:r>
          </w:p>
        </w:tc>
        <w:tc>
          <w:tcPr>
            <w:tcW w:w="5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45" w:lineRule="auto"/>
              <w:ind w:left="72" w:right="115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http://school-collection.edu.ru/catalog/rubr/3709fea8-1ff7-26a5-c7c0-32f1d04346a8/39235/?interface=electronic</w:t>
            </w:r>
          </w:p>
        </w:tc>
      </w:tr>
      <w:tr w:rsidR="00F81B52" w:rsidRPr="0018056F" w:rsidTr="00D5373A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4.13.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056F">
              <w:rPr>
                <w:rFonts w:ascii="Times New Roman" w:eastAsia="Times New Roman" w:hAnsi="Times New Roman" w:cs="Times New Roman"/>
                <w:i/>
                <w:color w:val="000000"/>
                <w:w w:val="97"/>
                <w:sz w:val="18"/>
                <w:lang w:val="ru-RU"/>
              </w:rPr>
              <w:t xml:space="preserve">Модуль "Лёгкая атлетика". </w:t>
            </w:r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lang w:val="ru-RU"/>
              </w:rPr>
              <w:t>Сложно координированные прыжковые упражнения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4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68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1</w:t>
            </w:r>
          </w:p>
        </w:tc>
        <w:tc>
          <w:tcPr>
            <w:tcW w:w="5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45" w:lineRule="auto"/>
              <w:ind w:left="72" w:right="115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http://school-collection.edu.ru/catalog/rubr/3709fea8-1ff7-26a5-c7c0-32f1d04346a8/39235/?interface=electronic</w:t>
            </w:r>
          </w:p>
        </w:tc>
      </w:tr>
      <w:tr w:rsidR="00F81B52" w:rsidRPr="0018056F" w:rsidTr="00D5373A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lastRenderedPageBreak/>
              <w:t>4.14.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056F">
              <w:rPr>
                <w:rFonts w:ascii="Times New Roman" w:eastAsia="Times New Roman" w:hAnsi="Times New Roman" w:cs="Times New Roman"/>
                <w:i/>
                <w:color w:val="000000"/>
                <w:w w:val="97"/>
                <w:sz w:val="18"/>
                <w:lang w:val="ru-RU"/>
              </w:rPr>
              <w:t xml:space="preserve">Модуль "Лёгкая атлетика". </w:t>
            </w:r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lang w:val="ru-RU"/>
              </w:rPr>
              <w:t>Прыжок в высоту с прямого разбега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2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68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1</w:t>
            </w:r>
          </w:p>
        </w:tc>
        <w:tc>
          <w:tcPr>
            <w:tcW w:w="5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45" w:lineRule="auto"/>
              <w:ind w:left="72" w:right="115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http://school-collection.edu.ru/catalog/rubr/3709fea8-1ff7-26a5-c7c0-32f1d04346a8/39235/?interface=electronic</w:t>
            </w:r>
          </w:p>
        </w:tc>
      </w:tr>
      <w:tr w:rsidR="00F81B52" w:rsidRPr="0018056F" w:rsidTr="00D5373A">
        <w:trPr>
          <w:trHeight w:hRule="exact" w:val="52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4.15.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056F">
              <w:rPr>
                <w:rFonts w:ascii="Times New Roman" w:eastAsia="Times New Roman" w:hAnsi="Times New Roman" w:cs="Times New Roman"/>
                <w:i/>
                <w:color w:val="000000"/>
                <w:w w:val="97"/>
                <w:sz w:val="18"/>
                <w:lang w:val="ru-RU"/>
              </w:rPr>
              <w:t xml:space="preserve">Модуль "Лёгкая атлетика". </w:t>
            </w:r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lang w:val="ru-RU"/>
              </w:rPr>
              <w:t>Сложно координированные передвижения ходьбой по гимнастической скамейке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3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68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0.5</w:t>
            </w:r>
          </w:p>
        </w:tc>
        <w:tc>
          <w:tcPr>
            <w:tcW w:w="5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45" w:lineRule="auto"/>
              <w:ind w:left="72" w:right="115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http://school-collection.edu.ru/catalog/rubr/3709fea8-1ff7-26a5-c7c0-32f1d04346a8/39235/?interface=electronic</w:t>
            </w:r>
          </w:p>
        </w:tc>
      </w:tr>
    </w:tbl>
    <w:p w:rsidR="00F81B52" w:rsidRPr="0018056F" w:rsidRDefault="00F81B52" w:rsidP="00F81B52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</w:rPr>
      </w:pPr>
    </w:p>
    <w:p w:rsidR="00F81B52" w:rsidRPr="0018056F" w:rsidRDefault="00F81B52" w:rsidP="00F81B52">
      <w:pPr>
        <w:tabs>
          <w:tab w:val="left" w:pos="6060"/>
        </w:tabs>
        <w:rPr>
          <w:rFonts w:ascii="Times New Roman" w:hAnsi="Times New Roman" w:cs="Times New Roman"/>
          <w:sz w:val="24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6184"/>
        <w:gridCol w:w="528"/>
        <w:gridCol w:w="1298"/>
        <w:gridCol w:w="1332"/>
        <w:gridCol w:w="5692"/>
      </w:tblGrid>
      <w:tr w:rsidR="00F81B52" w:rsidRPr="0018056F" w:rsidTr="00D5373A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4.16.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056F">
              <w:rPr>
                <w:rFonts w:ascii="Times New Roman" w:eastAsia="Times New Roman" w:hAnsi="Times New Roman" w:cs="Times New Roman"/>
                <w:i/>
                <w:color w:val="000000"/>
                <w:w w:val="97"/>
                <w:sz w:val="18"/>
                <w:lang w:val="ru-RU"/>
              </w:rPr>
              <w:t xml:space="preserve">Модуль "Лёгкая атлетика". </w:t>
            </w:r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lang w:val="ru-RU"/>
              </w:rPr>
              <w:t>Сложно координированные беговые упражнения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5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1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68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0.5</w:t>
            </w:r>
          </w:p>
        </w:tc>
        <w:tc>
          <w:tcPr>
            <w:tcW w:w="5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45" w:lineRule="auto"/>
              <w:ind w:left="72" w:right="115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http://school-collection.edu.ru/catalog/rubr/3709fea8-1ff7-26a5-c7c0-32f1d04346a8/39235/?interface=electronic</w:t>
            </w:r>
          </w:p>
        </w:tc>
      </w:tr>
      <w:tr w:rsidR="00F81B52" w:rsidRPr="0018056F" w:rsidTr="00D5373A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4.17.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056F">
              <w:rPr>
                <w:rFonts w:ascii="Times New Roman" w:eastAsia="Times New Roman" w:hAnsi="Times New Roman" w:cs="Times New Roman"/>
                <w:i/>
                <w:color w:val="000000"/>
                <w:w w:val="97"/>
                <w:sz w:val="18"/>
                <w:lang w:val="ru-RU"/>
              </w:rPr>
              <w:t xml:space="preserve">Модуль "Подвижные игры". </w:t>
            </w:r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lang w:val="ru-RU"/>
              </w:rPr>
              <w:t>Подвижные игры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9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68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</w:t>
            </w:r>
          </w:p>
        </w:tc>
        <w:tc>
          <w:tcPr>
            <w:tcW w:w="5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45" w:lineRule="auto"/>
              <w:ind w:left="72" w:right="115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http://school-collection.edu.ru/catalog/rubr/3709fea8-1ff7-26a5-c7c0-32f1d04346a8/39235/?interface=electronic</w:t>
            </w:r>
          </w:p>
        </w:tc>
      </w:tr>
      <w:tr w:rsidR="00F81B52" w:rsidRPr="0018056F" w:rsidTr="00D5373A">
        <w:trPr>
          <w:trHeight w:hRule="exact" w:val="348"/>
        </w:trPr>
        <w:tc>
          <w:tcPr>
            <w:tcW w:w="6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Итого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по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68</w:t>
            </w:r>
          </w:p>
        </w:tc>
        <w:tc>
          <w:tcPr>
            <w:tcW w:w="83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F81B52" w:rsidRPr="00EB5EAC" w:rsidTr="00D5373A">
        <w:trPr>
          <w:trHeight w:hRule="exact" w:val="350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 xml:space="preserve">Раздел 5.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lang w:val="ru-RU"/>
              </w:rPr>
              <w:t>Прикладно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lang w:val="ru-RU"/>
              </w:rPr>
              <w:t>-ориентированная физическая культура</w:t>
            </w:r>
          </w:p>
        </w:tc>
      </w:tr>
      <w:tr w:rsidR="00F81B52" w:rsidRPr="0018056F" w:rsidTr="00D5373A">
        <w:trPr>
          <w:trHeight w:hRule="exact" w:val="540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4" w:after="0"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5.1.</w:t>
            </w:r>
          </w:p>
        </w:tc>
        <w:tc>
          <w:tcPr>
            <w:tcW w:w="618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24</w:t>
            </w:r>
          </w:p>
        </w:tc>
        <w:tc>
          <w:tcPr>
            <w:tcW w:w="129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3</w:t>
            </w:r>
          </w:p>
        </w:tc>
        <w:tc>
          <w:tcPr>
            <w:tcW w:w="1332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4" w:after="0" w:line="230" w:lineRule="auto"/>
              <w:ind w:left="68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2</w:t>
            </w:r>
          </w:p>
        </w:tc>
        <w:tc>
          <w:tcPr>
            <w:tcW w:w="569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4" w:after="0" w:line="245" w:lineRule="auto"/>
              <w:ind w:left="72" w:right="115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http://school-collection.edu.ru/catalog/rubr/3709fea8-1ff7-26a5-c7c0-32f1d04346a8/39235/?interface=electronic</w:t>
            </w:r>
          </w:p>
        </w:tc>
      </w:tr>
      <w:tr w:rsidR="00F81B52" w:rsidRPr="0018056F" w:rsidTr="00D5373A">
        <w:trPr>
          <w:trHeight w:hRule="exact" w:val="348"/>
        </w:trPr>
        <w:tc>
          <w:tcPr>
            <w:tcW w:w="6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Итого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по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24</w:t>
            </w:r>
          </w:p>
        </w:tc>
        <w:tc>
          <w:tcPr>
            <w:tcW w:w="83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F81B52" w:rsidRPr="0018056F" w:rsidTr="00D5373A">
        <w:trPr>
          <w:trHeight w:hRule="exact" w:val="348"/>
        </w:trPr>
        <w:tc>
          <w:tcPr>
            <w:tcW w:w="6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102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8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68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9</w:t>
            </w:r>
          </w:p>
        </w:tc>
        <w:tc>
          <w:tcPr>
            <w:tcW w:w="5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F81B52" w:rsidRPr="0018056F" w:rsidRDefault="00F81B52" w:rsidP="00F81B52">
      <w:pPr>
        <w:autoSpaceDE w:val="0"/>
        <w:autoSpaceDN w:val="0"/>
        <w:spacing w:before="188" w:after="94" w:line="230" w:lineRule="auto"/>
        <w:rPr>
          <w:rFonts w:ascii="Times New Roman" w:hAnsi="Times New Roman" w:cs="Times New Roman"/>
          <w:sz w:val="24"/>
        </w:rPr>
      </w:pPr>
      <w:r w:rsidRPr="0018056F">
        <w:rPr>
          <w:rFonts w:ascii="Times New Roman" w:eastAsia="Times New Roman" w:hAnsi="Times New Roman" w:cs="Times New Roman"/>
          <w:b/>
          <w:color w:val="000000"/>
          <w:sz w:val="20"/>
        </w:rPr>
        <w:t>3 КЛАСС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5536"/>
        <w:gridCol w:w="528"/>
        <w:gridCol w:w="1104"/>
        <w:gridCol w:w="1142"/>
        <w:gridCol w:w="6724"/>
      </w:tblGrid>
      <w:tr w:rsidR="00F81B52" w:rsidRPr="0018056F" w:rsidTr="00D5373A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45" w:lineRule="auto"/>
              <w:ind w:right="144"/>
              <w:jc w:val="center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№</w:t>
            </w:r>
            <w:r w:rsidRPr="0018056F">
              <w:rPr>
                <w:rFonts w:ascii="Times New Roman" w:hAnsi="Times New Roman" w:cs="Times New Roman"/>
                <w:sz w:val="24"/>
              </w:rPr>
              <w:br/>
            </w:r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п/п</w:t>
            </w:r>
          </w:p>
        </w:tc>
        <w:tc>
          <w:tcPr>
            <w:tcW w:w="5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Количество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часов</w:t>
            </w:r>
            <w:proofErr w:type="spellEnd"/>
          </w:p>
        </w:tc>
        <w:tc>
          <w:tcPr>
            <w:tcW w:w="6724" w:type="dxa"/>
            <w:vMerge w:val="restart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0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Электронные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 xml:space="preserve"> (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цифровые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 xml:space="preserve">)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образовательные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ресурсы</w:t>
            </w:r>
            <w:proofErr w:type="spellEnd"/>
          </w:p>
        </w:tc>
      </w:tr>
      <w:tr w:rsidR="00F81B52" w:rsidRPr="0018056F" w:rsidTr="00D5373A">
        <w:trPr>
          <w:trHeight w:hRule="exact" w:val="540"/>
        </w:trPr>
        <w:tc>
          <w:tcPr>
            <w:tcW w:w="2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B52" w:rsidRPr="0018056F" w:rsidRDefault="00F81B52" w:rsidP="00D5373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B52" w:rsidRPr="0018056F" w:rsidRDefault="00F81B52" w:rsidP="00D5373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всего</w:t>
            </w:r>
            <w:proofErr w:type="spellEnd"/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контрольные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работы</w:t>
            </w:r>
            <w:proofErr w:type="spellEnd"/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практические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работы</w:t>
            </w:r>
            <w:proofErr w:type="spellEnd"/>
          </w:p>
        </w:tc>
        <w:tc>
          <w:tcPr>
            <w:tcW w:w="2589" w:type="dxa"/>
            <w:vMerge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F81B52" w:rsidRPr="0018056F" w:rsidRDefault="00F81B52" w:rsidP="00D5373A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F81B52" w:rsidRPr="00EB5EAC" w:rsidTr="00D5373A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Раздел 1.</w:t>
            </w:r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lang w:val="ru-RU"/>
              </w:rPr>
              <w:t xml:space="preserve"> Знания о физической культуре</w:t>
            </w:r>
          </w:p>
        </w:tc>
      </w:tr>
      <w:tr w:rsidR="00F81B52" w:rsidRPr="0018056F" w:rsidTr="00D5373A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1.1.</w:t>
            </w:r>
          </w:p>
        </w:tc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lang w:val="ru-RU"/>
              </w:rPr>
              <w:t>Физическая культура у древних народов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1</w:t>
            </w:r>
          </w:p>
        </w:tc>
        <w:tc>
          <w:tcPr>
            <w:tcW w:w="67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45" w:lineRule="auto"/>
              <w:ind w:left="70" w:right="144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https://infourok.ru/prezentaciya-po-fiizicheskoy-kulture-na-temu-fizicheskaya-kultura-drevnih-lyudey-klass-2350303.html</w:t>
            </w:r>
          </w:p>
        </w:tc>
      </w:tr>
      <w:tr w:rsidR="00F81B52" w:rsidRPr="0018056F" w:rsidTr="00D5373A">
        <w:trPr>
          <w:trHeight w:hRule="exact" w:val="350"/>
        </w:trPr>
        <w:tc>
          <w:tcPr>
            <w:tcW w:w="6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Итого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по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3</w:t>
            </w:r>
          </w:p>
        </w:tc>
        <w:tc>
          <w:tcPr>
            <w:tcW w:w="89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F81B52" w:rsidRPr="0018056F" w:rsidTr="00D5373A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Раздел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 xml:space="preserve"> 2.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Способы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самостоятельной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деятельности</w:t>
            </w:r>
            <w:proofErr w:type="spellEnd"/>
          </w:p>
        </w:tc>
      </w:tr>
      <w:tr w:rsidR="00F81B52" w:rsidRPr="0018056F" w:rsidTr="00D5373A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2.1.</w:t>
            </w:r>
          </w:p>
        </w:tc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Виды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физических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упражнений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</w:t>
            </w:r>
          </w:p>
        </w:tc>
        <w:tc>
          <w:tcPr>
            <w:tcW w:w="67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0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https://kopilkaurokov.ru/fizkultura/page=1?class=3&amp;count=100</w:t>
            </w:r>
          </w:p>
        </w:tc>
      </w:tr>
      <w:tr w:rsidR="00F81B52" w:rsidRPr="0018056F" w:rsidTr="00D5373A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2.2.</w:t>
            </w:r>
          </w:p>
        </w:tc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lang w:val="ru-RU"/>
              </w:rPr>
              <w:t>Измерение пульса на уроках физической культуры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0.5</w:t>
            </w:r>
          </w:p>
        </w:tc>
        <w:tc>
          <w:tcPr>
            <w:tcW w:w="67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0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https://med-tutorial.ru/m-lib/b/book/1569983225/33</w:t>
            </w:r>
          </w:p>
        </w:tc>
      </w:tr>
      <w:tr w:rsidR="00F81B52" w:rsidRPr="0018056F" w:rsidTr="00D5373A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2.3.</w:t>
            </w:r>
          </w:p>
        </w:tc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lang w:val="ru-RU"/>
              </w:rPr>
              <w:t>Дозировка физической нагрузки во время занятий физической культурой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1</w:t>
            </w:r>
          </w:p>
        </w:tc>
        <w:tc>
          <w:tcPr>
            <w:tcW w:w="67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50" w:lineRule="auto"/>
              <w:ind w:left="70" w:right="3024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https://edusar.soiro.ru/mod/page/view.php?id=21100 https://resh.edu.ru/subject/lesson/6012/train/192812/ https://resh.edu.ru/subject/lesson/6012/control/1/192820/</w:t>
            </w:r>
          </w:p>
        </w:tc>
      </w:tr>
      <w:tr w:rsidR="00F81B52" w:rsidRPr="0018056F" w:rsidTr="00D5373A">
        <w:trPr>
          <w:trHeight w:hRule="exact" w:val="348"/>
        </w:trPr>
        <w:tc>
          <w:tcPr>
            <w:tcW w:w="6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Итого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по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4</w:t>
            </w:r>
          </w:p>
        </w:tc>
        <w:tc>
          <w:tcPr>
            <w:tcW w:w="89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F81B52" w:rsidRPr="0018056F" w:rsidTr="00D5373A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ФИЗИЧЕСКОЕ СОВЕРШЕНСТВОВАНИЕ</w:t>
            </w:r>
          </w:p>
        </w:tc>
      </w:tr>
      <w:tr w:rsidR="00F81B52" w:rsidRPr="0018056F" w:rsidTr="00D5373A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Раздел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 xml:space="preserve"> 3.</w:t>
            </w:r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Оздоровительная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физическая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культура</w:t>
            </w:r>
            <w:proofErr w:type="spellEnd"/>
          </w:p>
        </w:tc>
      </w:tr>
      <w:tr w:rsidR="00F81B52" w:rsidRPr="0018056F" w:rsidTr="00D5373A">
        <w:trPr>
          <w:trHeight w:hRule="exact" w:val="35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3.1.</w:t>
            </w:r>
          </w:p>
        </w:tc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Закаливание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организма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</w:t>
            </w:r>
          </w:p>
        </w:tc>
        <w:tc>
          <w:tcPr>
            <w:tcW w:w="67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0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https://resh.edu.ru/subject/lesson/4427/conspect/192860/</w:t>
            </w:r>
          </w:p>
        </w:tc>
      </w:tr>
      <w:tr w:rsidR="00F81B52" w:rsidRPr="0018056F" w:rsidTr="00D5373A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3.2.</w:t>
            </w:r>
          </w:p>
        </w:tc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Дыхательная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гимнастика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</w:t>
            </w:r>
          </w:p>
        </w:tc>
        <w:tc>
          <w:tcPr>
            <w:tcW w:w="67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45" w:lineRule="auto"/>
              <w:ind w:left="70" w:right="1584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https://nsportal.ru/nachalnaya-shkola/dlya-kompleksov-detskii-sad-nachalnaya-shkola/2016/12/01/dyhatelnye-uprazhneniya</w:t>
            </w:r>
          </w:p>
        </w:tc>
      </w:tr>
      <w:tr w:rsidR="00F81B52" w:rsidRPr="0018056F" w:rsidTr="00D5373A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3.3.</w:t>
            </w:r>
          </w:p>
        </w:tc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Зрительная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гимнастика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</w:t>
            </w:r>
          </w:p>
        </w:tc>
        <w:tc>
          <w:tcPr>
            <w:tcW w:w="67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0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https://easyen.ru/load/metodika/kompleksy/gimnastika_dlja_glaz/457-1-0-42663</w:t>
            </w:r>
          </w:p>
        </w:tc>
      </w:tr>
      <w:tr w:rsidR="00F81B52" w:rsidRPr="0018056F" w:rsidTr="00D5373A">
        <w:trPr>
          <w:trHeight w:hRule="exact" w:val="348"/>
        </w:trPr>
        <w:tc>
          <w:tcPr>
            <w:tcW w:w="6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lastRenderedPageBreak/>
              <w:t>Итого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по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7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F81B52" w:rsidRPr="00EB5EAC" w:rsidTr="00D5373A">
        <w:trPr>
          <w:trHeight w:hRule="exact" w:val="32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Раздел 4.</w:t>
            </w:r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lang w:val="ru-RU"/>
              </w:rPr>
              <w:t xml:space="preserve"> Спортивно-оздоровительная физическая культура</w:t>
            </w:r>
          </w:p>
        </w:tc>
      </w:tr>
    </w:tbl>
    <w:p w:rsidR="00F81B52" w:rsidRPr="0018056F" w:rsidRDefault="00F81B52" w:rsidP="00F81B52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5536"/>
        <w:gridCol w:w="528"/>
        <w:gridCol w:w="1104"/>
        <w:gridCol w:w="1142"/>
        <w:gridCol w:w="6724"/>
      </w:tblGrid>
      <w:tr w:rsidR="00F81B52" w:rsidRPr="0018056F" w:rsidTr="00D5373A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4.1.</w:t>
            </w:r>
          </w:p>
        </w:tc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45" w:lineRule="auto"/>
              <w:ind w:left="72" w:right="720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i/>
                <w:color w:val="000000"/>
                <w:w w:val="97"/>
                <w:sz w:val="18"/>
                <w:lang w:val="ru-RU"/>
              </w:rPr>
              <w:t>Модуль "Гимнастика с основами акробатики".</w:t>
            </w:r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lang w:val="ru-RU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Строевые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команды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 xml:space="preserve"> и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упражнения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</w:t>
            </w:r>
          </w:p>
        </w:tc>
        <w:tc>
          <w:tcPr>
            <w:tcW w:w="67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0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https://resh.edu.ru/subject/lesson/3540/start/279013/</w:t>
            </w:r>
          </w:p>
        </w:tc>
      </w:tr>
      <w:tr w:rsidR="00F81B52" w:rsidRPr="0018056F" w:rsidTr="00D5373A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4.2.</w:t>
            </w:r>
          </w:p>
        </w:tc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i/>
                <w:color w:val="000000"/>
                <w:w w:val="97"/>
                <w:sz w:val="18"/>
                <w:lang w:val="ru-RU"/>
              </w:rPr>
              <w:t>Модуль "Гимнастика с основами акробатики".</w:t>
            </w:r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lang w:val="ru-RU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Лазанье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по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канату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</w:t>
            </w:r>
          </w:p>
        </w:tc>
        <w:tc>
          <w:tcPr>
            <w:tcW w:w="67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0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https://www.youtube.com/watch?v=mzh__DLCR4M</w:t>
            </w:r>
          </w:p>
        </w:tc>
      </w:tr>
      <w:tr w:rsidR="00F81B52" w:rsidRPr="0018056F" w:rsidTr="00D5373A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4.3.</w:t>
            </w:r>
          </w:p>
        </w:tc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45" w:lineRule="auto"/>
              <w:ind w:left="72" w:right="1008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i/>
                <w:color w:val="000000"/>
                <w:w w:val="97"/>
                <w:sz w:val="18"/>
                <w:lang w:val="ru-RU"/>
              </w:rPr>
              <w:t>Модуль "Гимнастика с основами акробатики".</w:t>
            </w:r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lang w:val="ru-RU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Передвижения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по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гимнастической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скамейке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</w:t>
            </w:r>
          </w:p>
        </w:tc>
        <w:tc>
          <w:tcPr>
            <w:tcW w:w="67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0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https://www.youtube.com/watch?v=TlIJxIEhHco</w:t>
            </w:r>
          </w:p>
        </w:tc>
      </w:tr>
      <w:tr w:rsidR="00F81B52" w:rsidRPr="0018056F" w:rsidTr="00D5373A">
        <w:trPr>
          <w:trHeight w:hRule="exact" w:val="5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4.4.</w:t>
            </w:r>
          </w:p>
        </w:tc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45" w:lineRule="auto"/>
              <w:ind w:left="72" w:right="1008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i/>
                <w:color w:val="000000"/>
                <w:w w:val="97"/>
                <w:sz w:val="18"/>
                <w:lang w:val="ru-RU"/>
              </w:rPr>
              <w:t>Модуль "Гимнастика с основами акробатики".</w:t>
            </w:r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lang w:val="ru-RU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Передвижения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по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гимнастической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стенк</w:t>
            </w:r>
            <w:r w:rsidRPr="0018056F">
              <w:rPr>
                <w:rFonts w:ascii="Times New Roman" w:eastAsia="Times New Roman" w:hAnsi="Times New Roman" w:cs="Times New Roman"/>
                <w:i/>
                <w:color w:val="000000"/>
                <w:w w:val="97"/>
                <w:sz w:val="18"/>
              </w:rPr>
              <w:t>е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</w:t>
            </w:r>
          </w:p>
        </w:tc>
        <w:tc>
          <w:tcPr>
            <w:tcW w:w="67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0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https://www.youtube.com/watch?v=pGVB78-ojPo</w:t>
            </w:r>
          </w:p>
        </w:tc>
      </w:tr>
      <w:tr w:rsidR="00F81B52" w:rsidRPr="0018056F" w:rsidTr="00D5373A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4.5.</w:t>
            </w:r>
          </w:p>
        </w:tc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i/>
                <w:color w:val="000000"/>
                <w:w w:val="97"/>
                <w:sz w:val="18"/>
                <w:lang w:val="ru-RU"/>
              </w:rPr>
              <w:t>Модуль "Гимнастика с основами акробатики".</w:t>
            </w:r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lang w:val="ru-RU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Прыжки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через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скакалку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</w:t>
            </w:r>
          </w:p>
        </w:tc>
        <w:tc>
          <w:tcPr>
            <w:tcW w:w="67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0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https://www.youtube.com/watch?v=NN1D7AwC380</w:t>
            </w:r>
          </w:p>
        </w:tc>
      </w:tr>
      <w:tr w:rsidR="00F81B52" w:rsidRPr="0018056F" w:rsidTr="00D5373A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4.6.</w:t>
            </w:r>
          </w:p>
        </w:tc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i/>
                <w:color w:val="000000"/>
                <w:w w:val="97"/>
                <w:sz w:val="18"/>
                <w:lang w:val="ru-RU"/>
              </w:rPr>
              <w:t>Модуль "Гимнастика с основами акробатики".</w:t>
            </w:r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lang w:val="ru-RU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Ритмическая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гимнастика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»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0.5</w:t>
            </w:r>
          </w:p>
        </w:tc>
        <w:tc>
          <w:tcPr>
            <w:tcW w:w="67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0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https://www.youtube.com/watch?v=R9wNszREHNc</w:t>
            </w:r>
          </w:p>
        </w:tc>
      </w:tr>
      <w:tr w:rsidR="00F81B52" w:rsidRPr="0018056F" w:rsidTr="00D5373A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4.7.</w:t>
            </w:r>
          </w:p>
        </w:tc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i/>
                <w:color w:val="000000"/>
                <w:w w:val="97"/>
                <w:sz w:val="18"/>
                <w:lang w:val="ru-RU"/>
              </w:rPr>
              <w:t>Модуль "Гимнастика с основами акробатики".</w:t>
            </w:r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lang w:val="ru-RU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Танцевальные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упражнения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0.5</w:t>
            </w:r>
          </w:p>
        </w:tc>
        <w:tc>
          <w:tcPr>
            <w:tcW w:w="67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0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https://www.youtube.com/watch?v=CE1rJ4lXjXM</w:t>
            </w:r>
          </w:p>
        </w:tc>
      </w:tr>
      <w:tr w:rsidR="00F81B52" w:rsidRPr="0018056F" w:rsidTr="00D5373A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4.8.</w:t>
            </w:r>
          </w:p>
        </w:tc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056F">
              <w:rPr>
                <w:rFonts w:ascii="Times New Roman" w:eastAsia="Times New Roman" w:hAnsi="Times New Roman" w:cs="Times New Roman"/>
                <w:i/>
                <w:color w:val="000000"/>
                <w:w w:val="97"/>
                <w:sz w:val="18"/>
                <w:lang w:val="ru-RU"/>
              </w:rPr>
              <w:t>Модуль "Лёгкая атлетика".</w:t>
            </w:r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lang w:val="ru-RU"/>
              </w:rPr>
              <w:t xml:space="preserve"> Прыжок в длину с разбега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</w:t>
            </w:r>
          </w:p>
        </w:tc>
        <w:tc>
          <w:tcPr>
            <w:tcW w:w="67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0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https://resh.edu.ru/subject/lesson/5131/start/226553/</w:t>
            </w:r>
          </w:p>
        </w:tc>
      </w:tr>
      <w:tr w:rsidR="00F81B52" w:rsidRPr="0018056F" w:rsidTr="00D5373A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4.9.</w:t>
            </w:r>
          </w:p>
        </w:tc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056F">
              <w:rPr>
                <w:rFonts w:ascii="Times New Roman" w:eastAsia="Times New Roman" w:hAnsi="Times New Roman" w:cs="Times New Roman"/>
                <w:i/>
                <w:color w:val="000000"/>
                <w:w w:val="97"/>
                <w:sz w:val="18"/>
                <w:lang w:val="ru-RU"/>
              </w:rPr>
              <w:t>Модуль "Лёгкая атлетика".</w:t>
            </w:r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lang w:val="ru-RU"/>
              </w:rPr>
              <w:t xml:space="preserve"> Броски набивного мяча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</w:t>
            </w:r>
          </w:p>
        </w:tc>
        <w:tc>
          <w:tcPr>
            <w:tcW w:w="67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0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https://www.youtube.com/watch?v=X44ksBO5Bm8</w:t>
            </w:r>
          </w:p>
        </w:tc>
      </w:tr>
      <w:tr w:rsidR="00F81B52" w:rsidRPr="0018056F" w:rsidTr="00D5373A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4.10.</w:t>
            </w:r>
          </w:p>
        </w:tc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45" w:lineRule="auto"/>
              <w:ind w:left="72" w:right="1008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056F">
              <w:rPr>
                <w:rFonts w:ascii="Times New Roman" w:eastAsia="Times New Roman" w:hAnsi="Times New Roman" w:cs="Times New Roman"/>
                <w:i/>
                <w:color w:val="000000"/>
                <w:w w:val="97"/>
                <w:sz w:val="18"/>
                <w:lang w:val="ru-RU"/>
              </w:rPr>
              <w:t>Модуль "Лёгкая атлетика".</w:t>
            </w:r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lang w:val="ru-RU"/>
              </w:rPr>
              <w:t xml:space="preserve"> Беговые упражнения повышенной координационной сложности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0.5</w:t>
            </w:r>
          </w:p>
        </w:tc>
        <w:tc>
          <w:tcPr>
            <w:tcW w:w="67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0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https://www.youtube.com/watch?v=UA5BQEEWpaQ</w:t>
            </w:r>
          </w:p>
        </w:tc>
      </w:tr>
      <w:tr w:rsidR="00F81B52" w:rsidRPr="0018056F" w:rsidTr="00D5373A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4.11.</w:t>
            </w:r>
          </w:p>
        </w:tc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45" w:lineRule="auto"/>
              <w:ind w:left="72" w:right="576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 xml:space="preserve">Модуль "Лыжная подготовка". Передвижение на лыжах одновременным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двухшажным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 xml:space="preserve"> ходом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12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2</w:t>
            </w:r>
          </w:p>
        </w:tc>
        <w:tc>
          <w:tcPr>
            <w:tcW w:w="67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0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https://resh.edu.ru/subject/lesson/6180/start/197374/</w:t>
            </w:r>
          </w:p>
        </w:tc>
      </w:tr>
      <w:tr w:rsidR="00F81B52" w:rsidRPr="0018056F" w:rsidTr="00D5373A">
        <w:trPr>
          <w:trHeight w:hRule="exact" w:val="35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4.12.</w:t>
            </w:r>
          </w:p>
        </w:tc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Модуль "Лыжная подготовка". Повороты на лыжах способом переступания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</w:t>
            </w:r>
          </w:p>
        </w:tc>
        <w:tc>
          <w:tcPr>
            <w:tcW w:w="672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0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https://resh.edu.ru/subject/lesson/6179/start/193538/</w:t>
            </w:r>
          </w:p>
        </w:tc>
      </w:tr>
      <w:tr w:rsidR="00F81B52" w:rsidRPr="0018056F" w:rsidTr="00D5373A">
        <w:trPr>
          <w:trHeight w:hRule="exact" w:val="348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4" w:after="0"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4.13.</w:t>
            </w:r>
          </w:p>
        </w:tc>
        <w:tc>
          <w:tcPr>
            <w:tcW w:w="55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Модуль "Лыжная подготовка". Повороты на лыжах способом переступания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5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1</w:t>
            </w:r>
          </w:p>
        </w:tc>
        <w:tc>
          <w:tcPr>
            <w:tcW w:w="11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</w:t>
            </w:r>
          </w:p>
        </w:tc>
        <w:tc>
          <w:tcPr>
            <w:tcW w:w="6724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4" w:after="0" w:line="230" w:lineRule="auto"/>
              <w:ind w:left="70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https://resh.edu.ru/subject/lesson/6014/start/193564/</w:t>
            </w:r>
          </w:p>
        </w:tc>
      </w:tr>
      <w:tr w:rsidR="00F81B52" w:rsidRPr="0018056F" w:rsidTr="00D5373A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4.14.</w:t>
            </w:r>
          </w:p>
        </w:tc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Модуль "Плавательная подготовка". Плавательная подготовка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</w:t>
            </w:r>
          </w:p>
        </w:tc>
        <w:tc>
          <w:tcPr>
            <w:tcW w:w="67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0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https://www.youtube.com/watch?v=0QkaCNqaHMY</w:t>
            </w:r>
          </w:p>
        </w:tc>
      </w:tr>
      <w:tr w:rsidR="00F81B52" w:rsidRPr="0018056F" w:rsidTr="00D5373A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4.15.</w:t>
            </w:r>
          </w:p>
        </w:tc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056F">
              <w:rPr>
                <w:rFonts w:ascii="Times New Roman" w:eastAsia="Times New Roman" w:hAnsi="Times New Roman" w:cs="Times New Roman"/>
                <w:i/>
                <w:color w:val="000000"/>
                <w:w w:val="97"/>
                <w:sz w:val="18"/>
                <w:lang w:val="ru-RU"/>
              </w:rPr>
              <w:t>Модуль "Подвижные и спортивные игры".</w:t>
            </w:r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lang w:val="ru-RU"/>
              </w:rPr>
              <w:t xml:space="preserve"> Подвижные игры с элементами спортивных игр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</w:t>
            </w:r>
          </w:p>
        </w:tc>
        <w:tc>
          <w:tcPr>
            <w:tcW w:w="67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0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https://resh.edu.ru/subject/lesson/5132/start/278909/</w:t>
            </w:r>
          </w:p>
        </w:tc>
      </w:tr>
      <w:tr w:rsidR="00F81B52" w:rsidRPr="0018056F" w:rsidTr="00D5373A">
        <w:trPr>
          <w:trHeight w:hRule="exact" w:val="37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4.16.</w:t>
            </w:r>
          </w:p>
        </w:tc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i/>
                <w:color w:val="000000"/>
                <w:w w:val="97"/>
                <w:sz w:val="18"/>
                <w:lang w:val="ru-RU"/>
              </w:rPr>
              <w:t>Модуль "Подвижные и спортивные игры".</w:t>
            </w:r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lang w:val="ru-RU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Спортивные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игры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9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</w:t>
            </w:r>
          </w:p>
        </w:tc>
        <w:tc>
          <w:tcPr>
            <w:tcW w:w="67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0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https://www.youtube.com/watch?v=XbkbxUSq08Q</w:t>
            </w:r>
          </w:p>
        </w:tc>
      </w:tr>
      <w:tr w:rsidR="00F81B52" w:rsidRPr="0018056F" w:rsidTr="00D5373A">
        <w:trPr>
          <w:trHeight w:hRule="exact" w:val="348"/>
        </w:trPr>
        <w:tc>
          <w:tcPr>
            <w:tcW w:w="6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Итого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по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69</w:t>
            </w:r>
          </w:p>
        </w:tc>
        <w:tc>
          <w:tcPr>
            <w:tcW w:w="89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F81B52" w:rsidRPr="00EB5EAC" w:rsidTr="00D5373A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 xml:space="preserve">Раздел 5.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lang w:val="ru-RU"/>
              </w:rPr>
              <w:t>Прикладно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lang w:val="ru-RU"/>
              </w:rPr>
              <w:t>-ориентированная физическая культура</w:t>
            </w:r>
          </w:p>
        </w:tc>
      </w:tr>
      <w:tr w:rsidR="00F81B52" w:rsidRPr="0018056F" w:rsidTr="00D5373A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5.1.</w:t>
            </w:r>
          </w:p>
        </w:tc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lang w:val="ru-RU"/>
              </w:rPr>
              <w:t>Рефлексия: демонстрация прироста показателей физических качеств к нормативным требованиям комплекса ГТО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24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3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3</w:t>
            </w:r>
          </w:p>
        </w:tc>
        <w:tc>
          <w:tcPr>
            <w:tcW w:w="67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0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https://resh.edu.ru/subject/lesson/7439/conspect/263012/</w:t>
            </w:r>
          </w:p>
        </w:tc>
      </w:tr>
      <w:tr w:rsidR="00F81B52" w:rsidRPr="0018056F" w:rsidTr="00D5373A">
        <w:trPr>
          <w:trHeight w:hRule="exact" w:val="348"/>
        </w:trPr>
        <w:tc>
          <w:tcPr>
            <w:tcW w:w="6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Итого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по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24</w:t>
            </w:r>
          </w:p>
        </w:tc>
        <w:tc>
          <w:tcPr>
            <w:tcW w:w="89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F81B52" w:rsidRPr="0018056F" w:rsidTr="00D5373A">
        <w:trPr>
          <w:trHeight w:hRule="exact" w:val="350"/>
        </w:trPr>
        <w:tc>
          <w:tcPr>
            <w:tcW w:w="6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102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8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9</w:t>
            </w:r>
          </w:p>
        </w:tc>
        <w:tc>
          <w:tcPr>
            <w:tcW w:w="67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F81B52" w:rsidRPr="0018056F" w:rsidRDefault="00F81B52" w:rsidP="00F81B52">
      <w:pPr>
        <w:autoSpaceDE w:val="0"/>
        <w:autoSpaceDN w:val="0"/>
        <w:spacing w:before="186" w:after="94" w:line="233" w:lineRule="auto"/>
        <w:rPr>
          <w:rFonts w:ascii="Times New Roman" w:hAnsi="Times New Roman" w:cs="Times New Roman"/>
          <w:sz w:val="24"/>
        </w:rPr>
      </w:pPr>
      <w:r w:rsidRPr="0018056F">
        <w:rPr>
          <w:rFonts w:ascii="Times New Roman" w:eastAsia="Times New Roman" w:hAnsi="Times New Roman" w:cs="Times New Roman"/>
          <w:b/>
          <w:color w:val="000000"/>
          <w:sz w:val="20"/>
        </w:rPr>
        <w:t>4 КЛАСС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8224"/>
        <w:gridCol w:w="530"/>
        <w:gridCol w:w="1416"/>
        <w:gridCol w:w="1440"/>
        <w:gridCol w:w="3424"/>
      </w:tblGrid>
      <w:tr w:rsidR="00F81B52" w:rsidRPr="0018056F" w:rsidTr="00D5373A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45" w:lineRule="auto"/>
              <w:ind w:right="144"/>
              <w:jc w:val="center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№</w:t>
            </w:r>
            <w:r w:rsidRPr="0018056F">
              <w:rPr>
                <w:rFonts w:ascii="Times New Roman" w:hAnsi="Times New Roman" w:cs="Times New Roman"/>
                <w:sz w:val="24"/>
              </w:rPr>
              <w:br/>
            </w:r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п/п</w:t>
            </w:r>
          </w:p>
        </w:tc>
        <w:tc>
          <w:tcPr>
            <w:tcW w:w="82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lang w:val="ru-RU"/>
              </w:rPr>
              <w:t>Наименование разделов и тем программы</w:t>
            </w:r>
          </w:p>
        </w:tc>
        <w:tc>
          <w:tcPr>
            <w:tcW w:w="3386" w:type="dxa"/>
            <w:gridSpan w:val="3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Количество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часов</w:t>
            </w:r>
            <w:proofErr w:type="spellEnd"/>
          </w:p>
        </w:tc>
        <w:tc>
          <w:tcPr>
            <w:tcW w:w="3424" w:type="dxa"/>
            <w:vMerge w:val="restart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45" w:lineRule="auto"/>
              <w:ind w:left="74" w:right="144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Электронные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 xml:space="preserve"> (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цифровые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 xml:space="preserve">)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образовательные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ресурсы</w:t>
            </w:r>
            <w:proofErr w:type="spellEnd"/>
          </w:p>
        </w:tc>
      </w:tr>
      <w:tr w:rsidR="00F81B52" w:rsidRPr="0018056F" w:rsidTr="00D5373A">
        <w:trPr>
          <w:trHeight w:hRule="exact" w:val="540"/>
        </w:trPr>
        <w:tc>
          <w:tcPr>
            <w:tcW w:w="2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B52" w:rsidRPr="0018056F" w:rsidRDefault="00F81B52" w:rsidP="00D5373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F81B52" w:rsidRPr="0018056F" w:rsidRDefault="00F81B52" w:rsidP="00D5373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всего</w:t>
            </w:r>
            <w:proofErr w:type="spellEnd"/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контрольные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работы</w:t>
            </w:r>
            <w:proofErr w:type="spellEnd"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практические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работы</w:t>
            </w:r>
            <w:proofErr w:type="spellEnd"/>
          </w:p>
        </w:tc>
        <w:tc>
          <w:tcPr>
            <w:tcW w:w="2589" w:type="dxa"/>
            <w:vMerge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F81B52" w:rsidRPr="0018056F" w:rsidRDefault="00F81B52" w:rsidP="00D5373A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F81B52" w:rsidRPr="00EB5EAC" w:rsidTr="00D5373A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Раздел 1.</w:t>
            </w:r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lang w:val="ru-RU"/>
              </w:rPr>
              <w:t xml:space="preserve"> Знания о физической культуре</w:t>
            </w:r>
          </w:p>
        </w:tc>
      </w:tr>
      <w:tr w:rsidR="00F81B52" w:rsidRPr="0018056F" w:rsidTr="00D5373A">
        <w:trPr>
          <w:trHeight w:hRule="exact" w:val="32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lastRenderedPageBreak/>
              <w:t>1.1.</w:t>
            </w:r>
          </w:p>
        </w:tc>
        <w:tc>
          <w:tcPr>
            <w:tcW w:w="8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lang w:val="ru-RU"/>
              </w:rPr>
              <w:t>Из истории развития физической культуры в России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1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https://resh.edu.ru/subject/lesson/3593/start/194575/</w:t>
            </w:r>
          </w:p>
        </w:tc>
      </w:tr>
    </w:tbl>
    <w:p w:rsidR="00F81B52" w:rsidRPr="0018056F" w:rsidRDefault="00F81B52" w:rsidP="00F81B52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8224"/>
        <w:gridCol w:w="530"/>
        <w:gridCol w:w="1416"/>
        <w:gridCol w:w="1440"/>
        <w:gridCol w:w="3424"/>
      </w:tblGrid>
      <w:tr w:rsidR="00F81B52" w:rsidRPr="0018056F" w:rsidTr="00D5373A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1.2.</w:t>
            </w:r>
          </w:p>
        </w:tc>
        <w:tc>
          <w:tcPr>
            <w:tcW w:w="8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lang w:val="ru-RU"/>
              </w:rPr>
              <w:t>Из истории развития национальных видов спорта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1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https://resh.edu.ru/subject/lesson/3593/start/194575/</w:t>
            </w:r>
          </w:p>
        </w:tc>
      </w:tr>
      <w:tr w:rsidR="00F81B52" w:rsidRPr="0018056F" w:rsidTr="00D5373A">
        <w:trPr>
          <w:trHeight w:hRule="exact" w:val="348"/>
        </w:trPr>
        <w:tc>
          <w:tcPr>
            <w:tcW w:w="8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Итого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по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разделу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2</w:t>
            </w:r>
          </w:p>
        </w:tc>
        <w:tc>
          <w:tcPr>
            <w:tcW w:w="6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F81B52" w:rsidRPr="0018056F" w:rsidTr="00D5373A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Раздел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 xml:space="preserve"> 2.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Способы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самостоятельной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деятельности</w:t>
            </w:r>
            <w:proofErr w:type="spellEnd"/>
          </w:p>
        </w:tc>
      </w:tr>
      <w:tr w:rsidR="00F81B52" w:rsidRPr="0018056F" w:rsidTr="00D5373A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2.1.</w:t>
            </w:r>
          </w:p>
        </w:tc>
        <w:tc>
          <w:tcPr>
            <w:tcW w:w="822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Самостоятельная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физическая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подготовка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1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https://resh.edu.ru/subject/lesson/6185/start/224375/</w:t>
            </w:r>
          </w:p>
        </w:tc>
      </w:tr>
      <w:tr w:rsidR="00F81B52" w:rsidRPr="0018056F" w:rsidTr="00D5373A">
        <w:trPr>
          <w:trHeight w:hRule="exact" w:val="350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2.2.</w:t>
            </w:r>
          </w:p>
        </w:tc>
        <w:tc>
          <w:tcPr>
            <w:tcW w:w="822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lang w:val="ru-RU"/>
              </w:rPr>
              <w:t>Влияние занятий физической подготовкой на работу систем организма</w:t>
            </w:r>
          </w:p>
        </w:tc>
        <w:tc>
          <w:tcPr>
            <w:tcW w:w="530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1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</w:t>
            </w:r>
          </w:p>
        </w:tc>
        <w:tc>
          <w:tcPr>
            <w:tcW w:w="3424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https://resh.edu.ru/subject/lesson/6186/start/194606/</w:t>
            </w:r>
          </w:p>
        </w:tc>
      </w:tr>
      <w:tr w:rsidR="00F81B52" w:rsidRPr="0018056F" w:rsidTr="00D5373A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2.3.</w:t>
            </w:r>
          </w:p>
        </w:tc>
        <w:tc>
          <w:tcPr>
            <w:tcW w:w="8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lang w:val="ru-RU"/>
              </w:rPr>
              <w:t>Оценка годовой динамики показателей физического развития и физической подготовленности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1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https://resh.edu.ru/subject/lesson/6185/start/224375/</w:t>
            </w:r>
          </w:p>
        </w:tc>
      </w:tr>
      <w:tr w:rsidR="00F81B52" w:rsidRPr="0018056F" w:rsidTr="00D5373A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2.4.</w:t>
            </w:r>
          </w:p>
        </w:tc>
        <w:tc>
          <w:tcPr>
            <w:tcW w:w="8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lang w:val="ru-RU"/>
              </w:rPr>
              <w:t>Оказание первой помощи на занятиях физической культурой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0.5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https://resh.edu.ru/subject/lesson/6185/start/224375/</w:t>
            </w:r>
          </w:p>
        </w:tc>
      </w:tr>
      <w:tr w:rsidR="00F81B52" w:rsidRPr="0018056F" w:rsidTr="00D5373A">
        <w:trPr>
          <w:trHeight w:hRule="exact" w:val="348"/>
        </w:trPr>
        <w:tc>
          <w:tcPr>
            <w:tcW w:w="8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Итого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по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разделу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5</w:t>
            </w:r>
          </w:p>
        </w:tc>
        <w:tc>
          <w:tcPr>
            <w:tcW w:w="6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F81B52" w:rsidRPr="0018056F" w:rsidTr="00D5373A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ФИЗИЧЕСКОЕ СОВЕРШЕНСТВОВАНИЕ</w:t>
            </w:r>
          </w:p>
        </w:tc>
      </w:tr>
      <w:tr w:rsidR="00F81B52" w:rsidRPr="0018056F" w:rsidTr="00D5373A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Раздел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 xml:space="preserve"> 3.</w:t>
            </w:r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Оздоровительная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физическая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культура</w:t>
            </w:r>
            <w:proofErr w:type="spellEnd"/>
          </w:p>
        </w:tc>
      </w:tr>
      <w:tr w:rsidR="00F81B52" w:rsidRPr="0018056F" w:rsidTr="00D5373A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3.1.</w:t>
            </w:r>
          </w:p>
        </w:tc>
        <w:tc>
          <w:tcPr>
            <w:tcW w:w="8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lang w:val="ru-RU"/>
              </w:rPr>
              <w:t>Упражнения для профилактики нарушения осанки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1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https://resh.edu.ru/subject/lesson/4595/start/194991/</w:t>
            </w:r>
          </w:p>
        </w:tc>
      </w:tr>
      <w:tr w:rsidR="00F81B52" w:rsidRPr="0018056F" w:rsidTr="00D5373A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3.2.</w:t>
            </w:r>
          </w:p>
        </w:tc>
        <w:tc>
          <w:tcPr>
            <w:tcW w:w="8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Закаливание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организма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1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https://resh.edu.ru/subject/lesson/6187/start/279146/</w:t>
            </w:r>
          </w:p>
        </w:tc>
      </w:tr>
      <w:tr w:rsidR="00F81B52" w:rsidRPr="0018056F" w:rsidTr="00D5373A">
        <w:trPr>
          <w:trHeight w:hRule="exact" w:val="348"/>
        </w:trPr>
        <w:tc>
          <w:tcPr>
            <w:tcW w:w="8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Итого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по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разделу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F81B52" w:rsidRPr="00EB5EAC" w:rsidTr="00D5373A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Раздел 4.</w:t>
            </w:r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lang w:val="ru-RU"/>
              </w:rPr>
              <w:t xml:space="preserve"> Спортивно-оздоровительная физическая культура</w:t>
            </w:r>
          </w:p>
        </w:tc>
      </w:tr>
      <w:tr w:rsidR="00F81B52" w:rsidRPr="0018056F" w:rsidTr="00D5373A">
        <w:trPr>
          <w:trHeight w:hRule="exact" w:val="5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4.1.</w:t>
            </w:r>
          </w:p>
        </w:tc>
        <w:tc>
          <w:tcPr>
            <w:tcW w:w="8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45" w:lineRule="auto"/>
              <w:ind w:left="72" w:right="720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056F">
              <w:rPr>
                <w:rFonts w:ascii="Times New Roman" w:eastAsia="Times New Roman" w:hAnsi="Times New Roman" w:cs="Times New Roman"/>
                <w:i/>
                <w:color w:val="000000"/>
                <w:w w:val="97"/>
                <w:sz w:val="18"/>
                <w:lang w:val="ru-RU"/>
              </w:rPr>
              <w:t xml:space="preserve">Модуль "Гимнастика с основами акробатики". </w:t>
            </w:r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lang w:val="ru-RU"/>
              </w:rPr>
              <w:t>Предупреждение травм при выполнении гимнастических и акробатических упражнений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1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https://resh.edu.ru/subject/lesson/6188/start/194632/</w:t>
            </w:r>
          </w:p>
        </w:tc>
      </w:tr>
      <w:tr w:rsidR="00F81B52" w:rsidRPr="0018056F" w:rsidTr="00D5373A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4.2.</w:t>
            </w:r>
          </w:p>
        </w:tc>
        <w:tc>
          <w:tcPr>
            <w:tcW w:w="8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i/>
                <w:color w:val="000000"/>
                <w:w w:val="97"/>
                <w:sz w:val="18"/>
                <w:lang w:val="ru-RU"/>
              </w:rPr>
              <w:t xml:space="preserve">Модуль "Гимнастика с основами акробатики".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Акробатическая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комбинация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4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0.5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https://resh.edu.ru/subject/lesson/6219/start/195338/</w:t>
            </w:r>
          </w:p>
        </w:tc>
      </w:tr>
      <w:tr w:rsidR="00F81B52" w:rsidRPr="0018056F" w:rsidTr="00D5373A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4.3.</w:t>
            </w:r>
          </w:p>
        </w:tc>
        <w:tc>
          <w:tcPr>
            <w:tcW w:w="8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i/>
                <w:color w:val="000000"/>
                <w:w w:val="97"/>
                <w:sz w:val="18"/>
                <w:lang w:val="ru-RU"/>
              </w:rPr>
              <w:t xml:space="preserve">Модуль "Гимнастика с основами акробатики".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Опорной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прыжок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0.5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https://resh.edu.ru/subject/lesson/4627/start/224792/</w:t>
            </w:r>
          </w:p>
        </w:tc>
      </w:tr>
      <w:tr w:rsidR="00F81B52" w:rsidRPr="0018056F" w:rsidTr="00D5373A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4.4.</w:t>
            </w:r>
          </w:p>
        </w:tc>
        <w:tc>
          <w:tcPr>
            <w:tcW w:w="8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i/>
                <w:color w:val="000000"/>
                <w:w w:val="97"/>
                <w:sz w:val="18"/>
                <w:lang w:val="ru-RU"/>
              </w:rPr>
              <w:t xml:space="preserve">Модуль "Гимнастика с основами акробатики".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Упражнения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на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гимнастической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перекладине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3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1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https://resh.edu.ru/subject/lesson/6215/start/195364/</w:t>
            </w:r>
          </w:p>
        </w:tc>
      </w:tr>
      <w:tr w:rsidR="00F81B52" w:rsidRPr="0018056F" w:rsidTr="00D5373A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4.5.</w:t>
            </w:r>
          </w:p>
        </w:tc>
        <w:tc>
          <w:tcPr>
            <w:tcW w:w="8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i/>
                <w:color w:val="000000"/>
                <w:w w:val="97"/>
                <w:sz w:val="18"/>
                <w:lang w:val="ru-RU"/>
              </w:rPr>
              <w:t xml:space="preserve">Модуль "Гимнастика с основами акробатики".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Танцевальные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упражнения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3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1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https://resh.edu.ru/subject/lesson/6220/start/195509/</w:t>
            </w:r>
          </w:p>
        </w:tc>
      </w:tr>
      <w:tr w:rsidR="00F81B52" w:rsidRPr="0018056F" w:rsidTr="00D5373A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4.6.</w:t>
            </w:r>
          </w:p>
        </w:tc>
        <w:tc>
          <w:tcPr>
            <w:tcW w:w="8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056F">
              <w:rPr>
                <w:rFonts w:ascii="Times New Roman" w:eastAsia="Times New Roman" w:hAnsi="Times New Roman" w:cs="Times New Roman"/>
                <w:i/>
                <w:color w:val="000000"/>
                <w:w w:val="97"/>
                <w:sz w:val="18"/>
                <w:lang w:val="ru-RU"/>
              </w:rPr>
              <w:t xml:space="preserve">Модуль "Лёгкая атлетика". </w:t>
            </w:r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lang w:val="ru-RU"/>
              </w:rPr>
              <w:t>Предупреждение травм на занятиях лёгкой атлетикой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1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https://resh.edu.ru/subject/lesson/6188/start/194632/</w:t>
            </w:r>
          </w:p>
        </w:tc>
      </w:tr>
      <w:tr w:rsidR="00F81B52" w:rsidRPr="0018056F" w:rsidTr="00D5373A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4.7.</w:t>
            </w:r>
          </w:p>
        </w:tc>
        <w:tc>
          <w:tcPr>
            <w:tcW w:w="8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056F">
              <w:rPr>
                <w:rFonts w:ascii="Times New Roman" w:eastAsia="Times New Roman" w:hAnsi="Times New Roman" w:cs="Times New Roman"/>
                <w:i/>
                <w:color w:val="000000"/>
                <w:w w:val="97"/>
                <w:sz w:val="18"/>
                <w:lang w:val="ru-RU"/>
              </w:rPr>
              <w:t xml:space="preserve">Модуль "Лёгкая атлетика". </w:t>
            </w:r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lang w:val="ru-RU"/>
              </w:rPr>
              <w:t>Упражнения в прыжках в высоту с разбега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0.5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https://resh.edu.ru/subject/lesson/6192/start/195097/</w:t>
            </w:r>
          </w:p>
        </w:tc>
      </w:tr>
      <w:tr w:rsidR="00F81B52" w:rsidRPr="0018056F" w:rsidTr="00D5373A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4.8.</w:t>
            </w:r>
          </w:p>
        </w:tc>
        <w:tc>
          <w:tcPr>
            <w:tcW w:w="8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056F">
              <w:rPr>
                <w:rFonts w:ascii="Times New Roman" w:eastAsia="Times New Roman" w:hAnsi="Times New Roman" w:cs="Times New Roman"/>
                <w:i/>
                <w:color w:val="000000"/>
                <w:w w:val="97"/>
                <w:sz w:val="18"/>
                <w:lang w:val="ru-RU"/>
              </w:rPr>
              <w:t xml:space="preserve">Модуль "Лёгкая атлетика". </w:t>
            </w:r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lang w:val="ru-RU"/>
              </w:rPr>
              <w:t>Беговые упражнения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3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https://resh.edu.ru/subject/lesson/6189/start/195123/</w:t>
            </w:r>
          </w:p>
        </w:tc>
      </w:tr>
      <w:tr w:rsidR="00F81B52" w:rsidRPr="0018056F" w:rsidTr="00D5373A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4.9.</w:t>
            </w:r>
          </w:p>
        </w:tc>
        <w:tc>
          <w:tcPr>
            <w:tcW w:w="822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056F">
              <w:rPr>
                <w:rFonts w:ascii="Times New Roman" w:eastAsia="Times New Roman" w:hAnsi="Times New Roman" w:cs="Times New Roman"/>
                <w:i/>
                <w:color w:val="000000"/>
                <w:w w:val="97"/>
                <w:sz w:val="18"/>
                <w:lang w:val="ru-RU"/>
              </w:rPr>
              <w:t xml:space="preserve">Модуль "Лёгкая атлетика". </w:t>
            </w:r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lang w:val="ru-RU"/>
              </w:rPr>
              <w:t>Метание малого мяча на дальность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1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https://resh.edu.ru/subject/lesson/5166/start/195044/</w:t>
            </w:r>
          </w:p>
        </w:tc>
      </w:tr>
      <w:tr w:rsidR="00F81B52" w:rsidRPr="0018056F" w:rsidTr="00D5373A">
        <w:trPr>
          <w:trHeight w:hRule="exact" w:val="350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4.10.</w:t>
            </w:r>
          </w:p>
        </w:tc>
        <w:tc>
          <w:tcPr>
            <w:tcW w:w="822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Модуль "Лыжная подготовка". Предупреждение травм на занятиях лыжной подготовкой</w:t>
            </w:r>
          </w:p>
        </w:tc>
        <w:tc>
          <w:tcPr>
            <w:tcW w:w="530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1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</w:t>
            </w:r>
          </w:p>
        </w:tc>
        <w:tc>
          <w:tcPr>
            <w:tcW w:w="3424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https://resh.edu.ru/subject/lesson/6188/start/194632/</w:t>
            </w:r>
          </w:p>
        </w:tc>
      </w:tr>
      <w:tr w:rsidR="00F81B52" w:rsidRPr="0018056F" w:rsidTr="00D5373A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4.11.</w:t>
            </w:r>
          </w:p>
        </w:tc>
        <w:tc>
          <w:tcPr>
            <w:tcW w:w="8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Модуль "Лыжная подготовка". Передвижение на лыжах одновременным одношажным ходом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10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1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https://resh.edu.ru/subject/lesson/5168/start/195560/</w:t>
            </w:r>
          </w:p>
        </w:tc>
      </w:tr>
      <w:tr w:rsidR="00F81B52" w:rsidRPr="0018056F" w:rsidTr="00D5373A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4.12.</w:t>
            </w:r>
          </w:p>
        </w:tc>
        <w:tc>
          <w:tcPr>
            <w:tcW w:w="8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Модуль "Плавательная подготовка". Предупреждение травм на занятиях в плавательном бассейне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0.5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https://resh.edu.ru/subject/lesson/3644/start/196102/</w:t>
            </w:r>
          </w:p>
        </w:tc>
      </w:tr>
      <w:tr w:rsidR="00F81B52" w:rsidRPr="0018056F" w:rsidTr="00D5373A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4.13.</w:t>
            </w:r>
          </w:p>
        </w:tc>
        <w:tc>
          <w:tcPr>
            <w:tcW w:w="8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Модуль "Плавательная подготовка". Плавательная подготовка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0.5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https://resh.edu.ru/subject/lesson/6433/start/196766/</w:t>
            </w:r>
          </w:p>
        </w:tc>
      </w:tr>
      <w:tr w:rsidR="00F81B52" w:rsidRPr="0018056F" w:rsidTr="00D5373A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4.14.</w:t>
            </w:r>
          </w:p>
        </w:tc>
        <w:tc>
          <w:tcPr>
            <w:tcW w:w="8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056F">
              <w:rPr>
                <w:rFonts w:ascii="Times New Roman" w:eastAsia="Times New Roman" w:hAnsi="Times New Roman" w:cs="Times New Roman"/>
                <w:i/>
                <w:color w:val="000000"/>
                <w:w w:val="97"/>
                <w:sz w:val="18"/>
                <w:lang w:val="ru-RU"/>
              </w:rPr>
              <w:t xml:space="preserve">Модуль "Подвижные и спортивные игры". </w:t>
            </w:r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lang w:val="ru-RU"/>
              </w:rPr>
              <w:t>Предупреждение травматизма на занятиях подвижными играми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1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https://resh.edu.ru/subject/lesson/4634/start/279172/</w:t>
            </w:r>
          </w:p>
        </w:tc>
      </w:tr>
      <w:tr w:rsidR="00F81B52" w:rsidRPr="0018056F" w:rsidTr="00D5373A">
        <w:trPr>
          <w:trHeight w:hRule="exact" w:val="32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4.15.</w:t>
            </w:r>
          </w:p>
        </w:tc>
        <w:tc>
          <w:tcPr>
            <w:tcW w:w="8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i/>
                <w:color w:val="000000"/>
                <w:w w:val="97"/>
                <w:sz w:val="18"/>
                <w:lang w:val="ru-RU"/>
              </w:rPr>
              <w:t xml:space="preserve">Модуль "Подвижные и спортивные игры".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Подвижные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игры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общефизической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подготовки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3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https://resh.edu.ru/subject/lesson/3628/start/92240/</w:t>
            </w:r>
          </w:p>
        </w:tc>
      </w:tr>
    </w:tbl>
    <w:p w:rsidR="00F81B52" w:rsidRPr="0018056F" w:rsidRDefault="00F81B52" w:rsidP="00F81B52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</w:rPr>
      </w:pPr>
    </w:p>
    <w:p w:rsidR="00F81B52" w:rsidRPr="0018056F" w:rsidRDefault="00F81B52" w:rsidP="00F81B52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</w:rPr>
      </w:pPr>
    </w:p>
    <w:p w:rsidR="00F81B52" w:rsidRPr="0018056F" w:rsidRDefault="00F81B52" w:rsidP="00F81B52">
      <w:pPr>
        <w:rPr>
          <w:rFonts w:ascii="Times New Roman" w:hAnsi="Times New Roman" w:cs="Times New Roman"/>
          <w:sz w:val="24"/>
        </w:rPr>
        <w:sectPr w:rsidR="00F81B52" w:rsidRPr="0018056F">
          <w:pgSz w:w="16840" w:h="11900"/>
          <w:pgMar w:top="112" w:right="640" w:bottom="3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F81B52" w:rsidRPr="0018056F" w:rsidRDefault="00F81B52" w:rsidP="00F81B52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8224"/>
        <w:gridCol w:w="530"/>
        <w:gridCol w:w="1416"/>
        <w:gridCol w:w="1440"/>
        <w:gridCol w:w="3424"/>
      </w:tblGrid>
      <w:tr w:rsidR="00F81B52" w:rsidRPr="0018056F" w:rsidTr="00D5373A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4.16.</w:t>
            </w:r>
          </w:p>
        </w:tc>
        <w:tc>
          <w:tcPr>
            <w:tcW w:w="8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i/>
                <w:color w:val="000000"/>
                <w:w w:val="97"/>
                <w:sz w:val="18"/>
                <w:lang w:val="ru-RU"/>
              </w:rPr>
              <w:t xml:space="preserve">Модуль "Подвижные и спортивные игры".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Технические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действия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игры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волейбол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3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0.5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https://resh.edu.ru/subject/lesson/3644/start/196102/</w:t>
            </w:r>
          </w:p>
        </w:tc>
      </w:tr>
      <w:tr w:rsidR="00F81B52" w:rsidRPr="0018056F" w:rsidTr="00D5373A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4.17.</w:t>
            </w:r>
          </w:p>
        </w:tc>
        <w:tc>
          <w:tcPr>
            <w:tcW w:w="8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i/>
                <w:color w:val="000000"/>
                <w:w w:val="97"/>
                <w:sz w:val="18"/>
                <w:lang w:val="ru-RU"/>
              </w:rPr>
              <w:t xml:space="preserve">Модуль "Подвижные и спортивные игры".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Технические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действия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игры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баскетбол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3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0.5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https://resh.edu.ru/subject/lesson/3637/start/195824/</w:t>
            </w:r>
          </w:p>
        </w:tc>
      </w:tr>
      <w:tr w:rsidR="00F81B52" w:rsidRPr="0018056F" w:rsidTr="00D5373A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4.18.</w:t>
            </w:r>
          </w:p>
        </w:tc>
        <w:tc>
          <w:tcPr>
            <w:tcW w:w="8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i/>
                <w:color w:val="000000"/>
                <w:w w:val="97"/>
                <w:sz w:val="18"/>
                <w:lang w:val="ru-RU"/>
              </w:rPr>
              <w:t xml:space="preserve">Модуль "Подвижные и спортивные игры".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Технические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действия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игры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</w:rPr>
              <w:t>футбол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3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https://resh.edu.ru/subject/lesson/5174/start/225225/</w:t>
            </w:r>
          </w:p>
        </w:tc>
      </w:tr>
      <w:tr w:rsidR="00F81B52" w:rsidRPr="0018056F" w:rsidTr="00D5373A">
        <w:trPr>
          <w:trHeight w:hRule="exact" w:val="348"/>
        </w:trPr>
        <w:tc>
          <w:tcPr>
            <w:tcW w:w="8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Итого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по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разделу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056F">
              <w:rPr>
                <w:rFonts w:ascii="Times New Roman" w:hAnsi="Times New Roman" w:cs="Times New Roman"/>
                <w:sz w:val="20"/>
                <w:lang w:val="ru-RU"/>
              </w:rPr>
              <w:t>45</w:t>
            </w:r>
          </w:p>
        </w:tc>
        <w:tc>
          <w:tcPr>
            <w:tcW w:w="6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F81B52" w:rsidRPr="00EB5EAC" w:rsidTr="00D5373A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 xml:space="preserve">Раздел 5.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lang w:val="ru-RU"/>
              </w:rPr>
              <w:t>Прикладно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lang w:val="ru-RU"/>
              </w:rPr>
              <w:t>-ориентированная физическая культура</w:t>
            </w:r>
          </w:p>
        </w:tc>
      </w:tr>
      <w:tr w:rsidR="00F81B52" w:rsidRPr="00EB5EAC" w:rsidTr="00D5373A">
        <w:trPr>
          <w:trHeight w:hRule="exact" w:val="542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5.1.</w:t>
            </w:r>
          </w:p>
        </w:tc>
        <w:tc>
          <w:tcPr>
            <w:tcW w:w="822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45" w:lineRule="auto"/>
              <w:ind w:left="72" w:right="576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lang w:val="ru-RU"/>
              </w:rPr>
              <w:t xml:space="preserve">Рефлексия: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lang w:val="ru-RU"/>
              </w:rPr>
              <w:t>демонстрирация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lang w:val="ru-RU"/>
              </w:rPr>
              <w:t xml:space="preserve"> приростов в показателях физических качеств к нормативным требованиям комплекса ГТО</w:t>
            </w:r>
          </w:p>
        </w:tc>
        <w:tc>
          <w:tcPr>
            <w:tcW w:w="530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14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2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2</w:t>
            </w:r>
          </w:p>
        </w:tc>
        <w:tc>
          <w:tcPr>
            <w:tcW w:w="3424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F81B52" w:rsidRDefault="00F81B52" w:rsidP="00D5373A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https</w:t>
            </w:r>
            <w:r w:rsidRPr="00F81B52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://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resh</w:t>
            </w:r>
            <w:proofErr w:type="spellEnd"/>
            <w:r w:rsidRPr="00F81B52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.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edu</w:t>
            </w:r>
            <w:proofErr w:type="spellEnd"/>
            <w:r w:rsidRPr="00F81B52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.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ru</w:t>
            </w:r>
            <w:proofErr w:type="spellEnd"/>
            <w:r w:rsidRPr="00F81B52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/</w:t>
            </w: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subject</w:t>
            </w:r>
            <w:r w:rsidRPr="00F81B52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/</w:t>
            </w: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lesson</w:t>
            </w:r>
            <w:r w:rsidRPr="00F81B52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/3617/</w:t>
            </w: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start</w:t>
            </w:r>
            <w:r w:rsidRPr="00F81B52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/224459/</w:t>
            </w:r>
          </w:p>
        </w:tc>
      </w:tr>
      <w:tr w:rsidR="00F81B52" w:rsidRPr="0018056F" w:rsidTr="00D5373A">
        <w:trPr>
          <w:trHeight w:hRule="exact" w:val="348"/>
        </w:trPr>
        <w:tc>
          <w:tcPr>
            <w:tcW w:w="8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Итого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по</w:t>
            </w:r>
            <w:proofErr w:type="spellEnd"/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 xml:space="preserve"> </w:t>
            </w:r>
            <w:proofErr w:type="spellStart"/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разделу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14</w:t>
            </w:r>
          </w:p>
        </w:tc>
        <w:tc>
          <w:tcPr>
            <w:tcW w:w="6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F81B52" w:rsidRPr="0018056F" w:rsidTr="00D5373A">
        <w:trPr>
          <w:trHeight w:hRule="exact" w:val="328"/>
        </w:trPr>
        <w:tc>
          <w:tcPr>
            <w:tcW w:w="8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ОБЩЕЕ КОЛИЧЕСТВО ЧАСОВ ПО ПРОГРАММЕ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68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05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056F">
              <w:rPr>
                <w:rFonts w:ascii="Times New Roman" w:hAnsi="Times New Roman" w:cs="Times New Roman"/>
                <w:sz w:val="20"/>
                <w:lang w:val="ru-RU"/>
              </w:rPr>
              <w:t>8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81B52" w:rsidRPr="0018056F" w:rsidRDefault="00F81B52" w:rsidP="00D5373A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F81B52" w:rsidRPr="000A6E17" w:rsidRDefault="00F81B52" w:rsidP="00F81B52">
      <w:pPr>
        <w:autoSpaceDE w:val="0"/>
        <w:autoSpaceDN w:val="0"/>
        <w:spacing w:after="0" w:line="14" w:lineRule="exact"/>
        <w:rPr>
          <w:rFonts w:ascii="Times New Roman" w:hAnsi="Times New Roman" w:cs="Times New Roman"/>
        </w:rPr>
      </w:pPr>
    </w:p>
    <w:p w:rsidR="00304B20" w:rsidRPr="00F81B52" w:rsidRDefault="00F81B52" w:rsidP="00F81B52">
      <w:pPr>
        <w:tabs>
          <w:tab w:val="left" w:pos="3348"/>
        </w:tabs>
        <w:sectPr w:rsidR="00304B20" w:rsidRPr="00F81B52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  <w:r>
        <w:tab/>
      </w:r>
    </w:p>
    <w:p w:rsidR="00304B20" w:rsidRDefault="00304B20">
      <w:pPr>
        <w:autoSpaceDE w:val="0"/>
        <w:autoSpaceDN w:val="0"/>
        <w:spacing w:after="78" w:line="220" w:lineRule="exact"/>
      </w:pPr>
    </w:p>
    <w:p w:rsidR="00F81B52" w:rsidRPr="00DC2B37" w:rsidRDefault="00F81B52" w:rsidP="00F81B52">
      <w:pPr>
        <w:autoSpaceDE w:val="0"/>
        <w:autoSpaceDN w:val="0"/>
        <w:spacing w:after="0" w:line="230" w:lineRule="auto"/>
        <w:rPr>
          <w:lang w:val="ru-RU"/>
        </w:rPr>
      </w:pPr>
      <w:r w:rsidRPr="00DC2B3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УЧЕБНО-МЕТОДИЧЕСКОЕ ОБЕСПЕЧЕНИЕ ОБРАЗОВАТЕЛЬНОГО ПРОЦЕССА </w:t>
      </w:r>
    </w:p>
    <w:p w:rsidR="00F81B52" w:rsidRPr="000A6E17" w:rsidRDefault="00F81B52" w:rsidP="00F81B52">
      <w:pPr>
        <w:autoSpaceDE w:val="0"/>
        <w:autoSpaceDN w:val="0"/>
        <w:spacing w:before="346" w:after="0" w:line="401" w:lineRule="auto"/>
        <w:ind w:right="432"/>
        <w:rPr>
          <w:lang w:val="ru-RU"/>
        </w:rPr>
      </w:pPr>
      <w:r w:rsidRPr="000A6E1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ОБЯЗАТЕЛЬНЫЕ УЧЕБНЫЕ МАТЕРИАЛЫ ДЛЯ УЧЕНИКА </w:t>
      </w:r>
      <w:r w:rsidRPr="000A6E17">
        <w:rPr>
          <w:lang w:val="ru-RU"/>
        </w:rPr>
        <w:br/>
      </w:r>
      <w:r w:rsidRPr="000A6E1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 КЛАСС </w:t>
      </w:r>
      <w:r w:rsidRPr="000A6E17">
        <w:rPr>
          <w:lang w:val="ru-RU"/>
        </w:rPr>
        <w:br/>
      </w:r>
      <w:r w:rsidRPr="000A6E17">
        <w:rPr>
          <w:rFonts w:ascii="Times New Roman" w:eastAsia="Times New Roman" w:hAnsi="Times New Roman"/>
          <w:color w:val="000000"/>
          <w:sz w:val="24"/>
          <w:lang w:val="ru-RU"/>
        </w:rPr>
        <w:t xml:space="preserve">Физическая культура, 1-4 класс/Лях В.И., Акционерное общество «Издательство «Просвещение»; Введите свой вариант: </w:t>
      </w:r>
      <w:r w:rsidRPr="000A6E17">
        <w:rPr>
          <w:lang w:val="ru-RU"/>
        </w:rPr>
        <w:br/>
      </w:r>
      <w:r w:rsidRPr="000A6E1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 КЛАСС </w:t>
      </w:r>
      <w:r w:rsidRPr="000A6E17">
        <w:rPr>
          <w:lang w:val="ru-RU"/>
        </w:rPr>
        <w:br/>
      </w:r>
      <w:r w:rsidRPr="000A6E17">
        <w:rPr>
          <w:rFonts w:ascii="Times New Roman" w:eastAsia="Times New Roman" w:hAnsi="Times New Roman"/>
          <w:color w:val="000000"/>
          <w:sz w:val="24"/>
          <w:lang w:val="ru-RU"/>
        </w:rPr>
        <w:t xml:space="preserve">Физическая культура, 1-4 класс/Лях В.И., Акционерное общество «Издательство «Просвещение» ; Введите свой вариант: </w:t>
      </w:r>
      <w:r w:rsidRPr="000A6E17">
        <w:rPr>
          <w:lang w:val="ru-RU"/>
        </w:rPr>
        <w:br/>
      </w:r>
      <w:r w:rsidRPr="000A6E1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 КЛАСС </w:t>
      </w:r>
      <w:r w:rsidRPr="000A6E17">
        <w:rPr>
          <w:lang w:val="ru-RU"/>
        </w:rPr>
        <w:br/>
      </w:r>
      <w:r w:rsidRPr="000A6E17">
        <w:rPr>
          <w:rFonts w:ascii="Times New Roman" w:eastAsia="Times New Roman" w:hAnsi="Times New Roman"/>
          <w:color w:val="000000"/>
          <w:sz w:val="24"/>
          <w:lang w:val="ru-RU"/>
        </w:rPr>
        <w:t xml:space="preserve">Физическая культура, 1-4 класс/Лях В.И., Акционерное общество «Издательство «Просвещение» ; Введите свой вариант: </w:t>
      </w:r>
      <w:r w:rsidRPr="000A6E17">
        <w:rPr>
          <w:lang w:val="ru-RU"/>
        </w:rPr>
        <w:br/>
      </w:r>
      <w:r w:rsidRPr="000A6E1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4 КЛАСС </w:t>
      </w:r>
      <w:r w:rsidRPr="000A6E17">
        <w:rPr>
          <w:lang w:val="ru-RU"/>
        </w:rPr>
        <w:br/>
      </w:r>
      <w:r w:rsidRPr="000A6E17">
        <w:rPr>
          <w:rFonts w:ascii="Times New Roman" w:eastAsia="Times New Roman" w:hAnsi="Times New Roman"/>
          <w:color w:val="000000"/>
          <w:sz w:val="24"/>
          <w:lang w:val="ru-RU"/>
        </w:rPr>
        <w:t xml:space="preserve">Физическая культура, 1-4 класс/Лях В.И., Акционерное общество «Издательство «Просвещение» ; Введите свой вариант: </w:t>
      </w:r>
      <w:r w:rsidRPr="000A6E17">
        <w:rPr>
          <w:lang w:val="ru-RU"/>
        </w:rPr>
        <w:br/>
      </w:r>
      <w:r w:rsidRPr="000A6E1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МЕТОДИЧЕСКИЕ МАТЕРИАЛЫ ДЛЯ УЧИТЕЛЯ </w:t>
      </w:r>
      <w:r w:rsidRPr="000A6E17">
        <w:rPr>
          <w:lang w:val="ru-RU"/>
        </w:rPr>
        <w:br/>
      </w:r>
      <w:r w:rsidRPr="000A6E1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 КЛАСС </w:t>
      </w:r>
      <w:r w:rsidRPr="000A6E17">
        <w:rPr>
          <w:lang w:val="ru-RU"/>
        </w:rPr>
        <w:br/>
      </w:r>
      <w:r w:rsidRPr="000A6E1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 КЛАСС </w:t>
      </w:r>
      <w:r w:rsidRPr="000A6E17">
        <w:rPr>
          <w:lang w:val="ru-RU"/>
        </w:rPr>
        <w:br/>
      </w:r>
      <w:r w:rsidRPr="000A6E1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 КЛАСС </w:t>
      </w:r>
      <w:r w:rsidRPr="000A6E17">
        <w:rPr>
          <w:lang w:val="ru-RU"/>
        </w:rPr>
        <w:br/>
      </w:r>
      <w:r w:rsidRPr="000A6E1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4 КЛАСС </w:t>
      </w:r>
      <w:r w:rsidRPr="000A6E17">
        <w:rPr>
          <w:lang w:val="ru-RU"/>
        </w:rPr>
        <w:br/>
      </w:r>
      <w:r w:rsidRPr="000A6E1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ЦИФРОВЫЕ ОБРАЗОВАТЕЛЬНЫЕ РЕСУРСЫ И РЕСУРСЫ СЕТИ ИНТЕРНЕТ </w:t>
      </w:r>
      <w:r w:rsidRPr="000A6E17">
        <w:rPr>
          <w:lang w:val="ru-RU"/>
        </w:rPr>
        <w:br/>
      </w:r>
      <w:r w:rsidRPr="000A6E1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 КЛАСС </w:t>
      </w:r>
      <w:r w:rsidRPr="000A6E17">
        <w:rPr>
          <w:lang w:val="ru-RU"/>
        </w:rPr>
        <w:br/>
      </w:r>
      <w:r w:rsidRPr="000A6E17">
        <w:rPr>
          <w:rFonts w:ascii="Times New Roman" w:eastAsia="Times New Roman" w:hAnsi="Times New Roman"/>
          <w:color w:val="000000"/>
          <w:sz w:val="24"/>
          <w:lang w:val="ru-RU"/>
        </w:rPr>
        <w:t xml:space="preserve">РЭШ </w:t>
      </w:r>
      <w:r w:rsidRPr="000A6E17">
        <w:rPr>
          <w:lang w:val="ru-RU"/>
        </w:rPr>
        <w:br/>
      </w:r>
      <w:r w:rsidRPr="000A6E1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 КЛАСС </w:t>
      </w:r>
      <w:r w:rsidRPr="000A6E17">
        <w:rPr>
          <w:lang w:val="ru-RU"/>
        </w:rPr>
        <w:br/>
      </w:r>
      <w:r w:rsidRPr="000A6E17">
        <w:rPr>
          <w:rFonts w:ascii="Times New Roman" w:eastAsia="Times New Roman" w:hAnsi="Times New Roman"/>
          <w:color w:val="000000"/>
          <w:sz w:val="24"/>
          <w:lang w:val="ru-RU"/>
        </w:rPr>
        <w:t xml:space="preserve">РЭШ </w:t>
      </w:r>
      <w:r w:rsidRPr="000A6E17">
        <w:rPr>
          <w:lang w:val="ru-RU"/>
        </w:rPr>
        <w:br/>
      </w:r>
      <w:r w:rsidRPr="000A6E1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 КЛАСС </w:t>
      </w:r>
      <w:r w:rsidRPr="000A6E17">
        <w:rPr>
          <w:lang w:val="ru-RU"/>
        </w:rPr>
        <w:br/>
      </w:r>
      <w:r w:rsidRPr="000A6E17">
        <w:rPr>
          <w:rFonts w:ascii="Times New Roman" w:eastAsia="Times New Roman" w:hAnsi="Times New Roman"/>
          <w:color w:val="000000"/>
          <w:sz w:val="24"/>
          <w:lang w:val="ru-RU"/>
        </w:rPr>
        <w:t xml:space="preserve">РЭШ </w:t>
      </w:r>
      <w:r w:rsidRPr="000A6E17">
        <w:rPr>
          <w:lang w:val="ru-RU"/>
        </w:rPr>
        <w:br/>
      </w:r>
      <w:r w:rsidRPr="000A6E1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4 КЛАСС </w:t>
      </w:r>
      <w:r w:rsidRPr="000A6E17">
        <w:rPr>
          <w:lang w:val="ru-RU"/>
        </w:rPr>
        <w:br/>
      </w:r>
      <w:r w:rsidRPr="000A6E17">
        <w:rPr>
          <w:rFonts w:ascii="Times New Roman" w:eastAsia="Times New Roman" w:hAnsi="Times New Roman"/>
          <w:color w:val="000000"/>
          <w:sz w:val="24"/>
          <w:lang w:val="ru-RU"/>
        </w:rPr>
        <w:t>РЭШ</w:t>
      </w:r>
    </w:p>
    <w:p w:rsidR="00F81B52" w:rsidRPr="000A6E17" w:rsidRDefault="00F81B52" w:rsidP="00F81B52">
      <w:pPr>
        <w:rPr>
          <w:lang w:val="ru-RU"/>
        </w:rPr>
        <w:sectPr w:rsidR="00F81B52" w:rsidRPr="000A6E17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81B52" w:rsidRPr="000A6E17" w:rsidRDefault="00F81B52" w:rsidP="00F81B52">
      <w:pPr>
        <w:autoSpaceDE w:val="0"/>
        <w:autoSpaceDN w:val="0"/>
        <w:spacing w:after="0" w:line="230" w:lineRule="auto"/>
        <w:rPr>
          <w:lang w:val="ru-RU"/>
        </w:rPr>
      </w:pPr>
      <w:r w:rsidRPr="000A6E17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МАТЕРИАЛЬНО-ТЕХНИЧЕСКОЕ ОБЕСПЕЧЕНИЕ ОБРАЗОВАТЕЛЬНОГО ПРОЦЕССА</w:t>
      </w:r>
    </w:p>
    <w:p w:rsidR="00F81B52" w:rsidRPr="000A6E17" w:rsidRDefault="00F81B52" w:rsidP="00F81B52">
      <w:pPr>
        <w:autoSpaceDE w:val="0"/>
        <w:autoSpaceDN w:val="0"/>
        <w:spacing w:before="346" w:after="0" w:line="230" w:lineRule="auto"/>
        <w:rPr>
          <w:lang w:val="ru-RU"/>
        </w:rPr>
      </w:pPr>
      <w:r w:rsidRPr="000A6E17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УЧЕБНОЕ ОБОРУДОВАНИЕ</w:t>
      </w:r>
    </w:p>
    <w:p w:rsidR="00F81B52" w:rsidRPr="000A6E17" w:rsidRDefault="00F81B52" w:rsidP="00F81B52">
      <w:pPr>
        <w:autoSpaceDE w:val="0"/>
        <w:autoSpaceDN w:val="0"/>
        <w:spacing w:before="166" w:after="0" w:line="230" w:lineRule="auto"/>
        <w:rPr>
          <w:lang w:val="ru-RU"/>
        </w:rPr>
      </w:pPr>
      <w:r w:rsidRPr="000A6E17">
        <w:rPr>
          <w:rFonts w:ascii="Times New Roman" w:eastAsia="Times New Roman" w:hAnsi="Times New Roman"/>
          <w:color w:val="000000"/>
          <w:sz w:val="24"/>
          <w:lang w:val="ru-RU"/>
        </w:rPr>
        <w:t xml:space="preserve">оборудование </w:t>
      </w:r>
      <w:proofErr w:type="spellStart"/>
      <w:r w:rsidRPr="000A6E17">
        <w:rPr>
          <w:rFonts w:ascii="Times New Roman" w:eastAsia="Times New Roman" w:hAnsi="Times New Roman"/>
          <w:color w:val="000000"/>
          <w:sz w:val="24"/>
          <w:lang w:val="ru-RU"/>
        </w:rPr>
        <w:t>спорзала</w:t>
      </w:r>
      <w:proofErr w:type="spellEnd"/>
    </w:p>
    <w:p w:rsidR="00F81B52" w:rsidRPr="000A6E17" w:rsidRDefault="00F81B52" w:rsidP="00F81B52">
      <w:pPr>
        <w:autoSpaceDE w:val="0"/>
        <w:autoSpaceDN w:val="0"/>
        <w:spacing w:before="262" w:after="0" w:line="230" w:lineRule="auto"/>
        <w:rPr>
          <w:lang w:val="ru-RU"/>
        </w:rPr>
      </w:pPr>
      <w:r w:rsidRPr="000A6E17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ПРАКТИЧЕСКИХ РАБОТ</w:t>
      </w:r>
    </w:p>
    <w:p w:rsidR="00F81B52" w:rsidRPr="000A6E17" w:rsidRDefault="00F81B52" w:rsidP="00F81B52">
      <w:pPr>
        <w:autoSpaceDE w:val="0"/>
        <w:autoSpaceDN w:val="0"/>
        <w:spacing w:before="166" w:after="0" w:line="262" w:lineRule="auto"/>
        <w:ind w:right="7488"/>
        <w:rPr>
          <w:lang w:val="ru-RU"/>
        </w:rPr>
      </w:pPr>
      <w:r w:rsidRPr="000A6E17">
        <w:rPr>
          <w:rFonts w:ascii="Times New Roman" w:eastAsia="Times New Roman" w:hAnsi="Times New Roman"/>
          <w:color w:val="000000"/>
          <w:sz w:val="24"/>
          <w:lang w:val="ru-RU"/>
        </w:rPr>
        <w:t xml:space="preserve">1. Классная магнитная доска. </w:t>
      </w:r>
      <w:r w:rsidRPr="000A6E17">
        <w:rPr>
          <w:lang w:val="ru-RU"/>
        </w:rPr>
        <w:br/>
      </w:r>
      <w:r w:rsidRPr="000A6E17">
        <w:rPr>
          <w:rFonts w:ascii="Times New Roman" w:eastAsia="Times New Roman" w:hAnsi="Times New Roman"/>
          <w:color w:val="000000"/>
          <w:sz w:val="24"/>
          <w:lang w:val="ru-RU"/>
        </w:rPr>
        <w:t>2. Интерактивная доска.</w:t>
      </w:r>
    </w:p>
    <w:p w:rsidR="00F81B52" w:rsidRDefault="00F81B52" w:rsidP="00F81B52">
      <w:pPr>
        <w:autoSpaceDE w:val="0"/>
        <w:autoSpaceDN w:val="0"/>
        <w:spacing w:before="70" w:after="0" w:line="262" w:lineRule="auto"/>
        <w:ind w:right="9360"/>
      </w:pPr>
      <w:r>
        <w:rPr>
          <w:rFonts w:ascii="Times New Roman" w:eastAsia="Times New Roman" w:hAnsi="Times New Roman"/>
          <w:color w:val="000000"/>
          <w:sz w:val="24"/>
        </w:rPr>
        <w:t xml:space="preserve">3.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Колонки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4.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Ноутбук</w:t>
      </w:r>
      <w:proofErr w:type="spellEnd"/>
    </w:p>
    <w:p w:rsidR="000C282D" w:rsidRPr="00171A57" w:rsidRDefault="000C282D">
      <w:pPr>
        <w:rPr>
          <w:lang w:val="ru-RU"/>
        </w:rPr>
      </w:pPr>
    </w:p>
    <w:sectPr w:rsidR="000C282D" w:rsidRPr="00171A57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34616"/>
    <w:rsid w:val="0006063C"/>
    <w:rsid w:val="000C282D"/>
    <w:rsid w:val="0015074B"/>
    <w:rsid w:val="00171A57"/>
    <w:rsid w:val="0029639D"/>
    <w:rsid w:val="00304B20"/>
    <w:rsid w:val="00326F90"/>
    <w:rsid w:val="003A5BE8"/>
    <w:rsid w:val="00443DA4"/>
    <w:rsid w:val="007C282B"/>
    <w:rsid w:val="00985B1D"/>
    <w:rsid w:val="00A64826"/>
    <w:rsid w:val="00AA1D8D"/>
    <w:rsid w:val="00B47730"/>
    <w:rsid w:val="00CB0664"/>
    <w:rsid w:val="00D54295"/>
    <w:rsid w:val="00EB5EAC"/>
    <w:rsid w:val="00F81B52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A24E67"/>
  <w14:defaultImageDpi w14:val="300"/>
  <w15:docId w15:val="{B11C8058-5EF1-491E-A5EE-CF0509CA0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TableParagraph">
    <w:name w:val="Table Paragraph"/>
    <w:basedOn w:val="a1"/>
    <w:uiPriority w:val="1"/>
    <w:qFormat/>
    <w:rsid w:val="00171A57"/>
    <w:pPr>
      <w:widowControl w:val="0"/>
      <w:autoSpaceDE w:val="0"/>
      <w:autoSpaceDN w:val="0"/>
      <w:spacing w:before="78" w:after="0" w:line="240" w:lineRule="auto"/>
      <w:ind w:left="86"/>
    </w:pPr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4185/start/168937/" TargetMode="External"/><Relationship Id="rId13" Type="http://schemas.openxmlformats.org/officeDocument/2006/relationships/hyperlink" Target="https://resh.edu.ru/subject/lesson/6160/start/223981/" TargetMode="External"/><Relationship Id="rId18" Type="http://schemas.openxmlformats.org/officeDocument/2006/relationships/hyperlink" Target="https://resh.edu.ru/subject/lesson/5746/start/189544/" TargetMode="External"/><Relationship Id="rId3" Type="http://schemas.openxmlformats.org/officeDocument/2006/relationships/styles" Target="styles.xml"/><Relationship Id="rId21" Type="http://schemas.openxmlformats.org/officeDocument/2006/relationships/hyperlink" Target="https://resh.edu.ru/subject/lesson/5742/start/223801/" TargetMode="External"/><Relationship Id="rId7" Type="http://schemas.openxmlformats.org/officeDocument/2006/relationships/hyperlink" Target="https://resh.edu.ru/subject/lesson/5738/start/168896/" TargetMode="External"/><Relationship Id="rId12" Type="http://schemas.openxmlformats.org/officeDocument/2006/relationships/hyperlink" Target="https://resh.edu.ru/subject/lesson/4102/start/189523/" TargetMode="External"/><Relationship Id="rId17" Type="http://schemas.openxmlformats.org/officeDocument/2006/relationships/hyperlink" Target="https://resh.edu.ru/subject/lesson/4192/start/61590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esh.edu.ru/subject/lesson/3655/start/90482/" TargetMode="External"/><Relationship Id="rId20" Type="http://schemas.openxmlformats.org/officeDocument/2006/relationships/hyperlink" Target="https://resh.edu.ru/subject/lesson/5740/start/223641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resh.edu.ru/subject/lesson/5733/start/168855/" TargetMode="External"/><Relationship Id="rId11" Type="http://schemas.openxmlformats.org/officeDocument/2006/relationships/hyperlink" Target="https://resh.edu.ru/subject/lesson/5566/start/168978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resh.edu.ru/subject/lesson/4191/start/223621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resh.edu.ru/subject/lesson/5097/start/168957/" TargetMode="External"/><Relationship Id="rId19" Type="http://schemas.openxmlformats.org/officeDocument/2006/relationships/hyperlink" Target="https://resh.edu.ru/subject/lesson/5747/start/189604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lesson/5736/start/168916/" TargetMode="External"/><Relationship Id="rId14" Type="http://schemas.openxmlformats.org/officeDocument/2006/relationships/hyperlink" Target="https://resh.edu.ru/subject/lesson/4320/conspect/191321/" TargetMode="External"/><Relationship Id="rId22" Type="http://schemas.openxmlformats.org/officeDocument/2006/relationships/hyperlink" Target="https://resh.edu.ru/subject/lesson/4183/start/189419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0A93E1F-EA80-44E7-9833-BCC5DA8A2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35</Pages>
  <Words>12765</Words>
  <Characters>72764</Characters>
  <Application>Microsoft Office Word</Application>
  <DocSecurity>0</DocSecurity>
  <Lines>606</Lines>
  <Paragraphs>170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85359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пк</cp:lastModifiedBy>
  <cp:revision>10</cp:revision>
  <dcterms:created xsi:type="dcterms:W3CDTF">2022-10-01T06:44:00Z</dcterms:created>
  <dcterms:modified xsi:type="dcterms:W3CDTF">2022-10-10T16:19:00Z</dcterms:modified>
  <cp:category/>
</cp:coreProperties>
</file>